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787551" w:rsidRPr="00F72FB6" w:rsidRDefault="00BC2204" w:rsidP="00231C4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hint="default"/>
          <w:szCs w:val="22"/>
        </w:rPr>
      </w:pPr>
      <w:r>
        <w:rPr>
          <w:rFonts w:ascii="Times New Roman" w:hAnsi="Times New Roman" w:cs="Times New Roman" w:hint="default"/>
          <w:noProof/>
          <w:sz w:val="24"/>
          <w:szCs w:val="24"/>
        </w:rPr>
        <mc:AlternateContent>
          <mc:Choice Requires="wps">
            <w:drawing>
              <wp:anchor distT="0" distB="0" distL="114300" distR="114300" simplePos="0" relativeHeight="251659264" behindDoc="0" locked="0" layoutInCell="1" allowOverlap="1">
                <wp:simplePos x="0" y="0"/>
                <wp:positionH relativeFrom="margin">
                  <wp:align>left</wp:align>
                </wp:positionH>
                <wp:positionV relativeFrom="margin">
                  <wp:align>top</wp:align>
                </wp:positionV>
                <wp:extent cx="3888000" cy="1123950"/>
                <wp:effectExtent l="0" t="0" r="17780" b="19050"/>
                <wp:wrapSquare wrapText="bothSides"/>
                <wp:docPr id="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8000" cy="1123950"/>
                        </a:xfrm>
                        <a:prstGeom prst="rect">
                          <a:avLst/>
                        </a:prstGeom>
                        <a:solidFill>
                          <a:srgbClr val="FFFFFF"/>
                        </a:solidFill>
                        <a:ln w="9525">
                          <a:solidFill>
                            <a:srgbClr val="000000"/>
                          </a:solidFill>
                          <a:miter lim="800000"/>
                          <a:headEnd/>
                          <a:tailEnd/>
                        </a:ln>
                      </wps:spPr>
                      <wps:txbx>
                        <w:txbxContent>
                          <w:p w:rsidR="00611EE0" w:rsidRDefault="00BC2204" w:rsidP="00611EE0">
                            <w:pPr>
                              <w:pStyle w:val="Normal0"/>
                              <w:jc w:val="center"/>
                              <w:rPr>
                                <w:b/>
                                <w:sz w:val="18"/>
                                <w:szCs w:val="18"/>
                              </w:rPr>
                            </w:pPr>
                            <w:r>
                              <w:rPr>
                                <w:noProof/>
                              </w:rPr>
                              <w:drawing>
                                <wp:inline distT="0" distB="0" distL="0" distR="0">
                                  <wp:extent cx="987425" cy="365760"/>
                                  <wp:effectExtent l="0" t="0" r="0" b="0"/>
                                  <wp:docPr id="834178616"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4178616" name="Grafik 1"/>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987425" cy="365760"/>
                                          </a:xfrm>
                                          <a:prstGeom prst="rect">
                                            <a:avLst/>
                                          </a:prstGeom>
                                          <a:noFill/>
                                          <a:ln>
                                            <a:noFill/>
                                          </a:ln>
                                        </pic:spPr>
                                      </pic:pic>
                                    </a:graphicData>
                                  </a:graphic>
                                </wp:inline>
                              </w:drawing>
                            </w:r>
                          </w:p>
                          <w:p w:rsidR="00A223F1" w:rsidRDefault="00BC2204" w:rsidP="00A223F1">
                            <w:pPr>
                              <w:pStyle w:val="Normal0"/>
                              <w:jc w:val="both"/>
                              <w:rPr>
                                <w:b/>
                                <w:sz w:val="20"/>
                                <w:szCs w:val="18"/>
                              </w:rPr>
                            </w:pPr>
                            <w:r>
                              <w:rPr>
                                <w:b/>
                                <w:sz w:val="20"/>
                                <w:szCs w:val="18"/>
                              </w:rPr>
                              <w:t>Bitte reichen Sie keine Originale per Post ein!</w:t>
                            </w:r>
                          </w:p>
                          <w:p w:rsidR="00A223F1" w:rsidRDefault="00A223F1" w:rsidP="00A223F1">
                            <w:pPr>
                              <w:pStyle w:val="Normal0"/>
                              <w:jc w:val="both"/>
                              <w:rPr>
                                <w:sz w:val="15"/>
                                <w:szCs w:val="15"/>
                              </w:rPr>
                            </w:pPr>
                          </w:p>
                          <w:p w:rsidR="00A223F1" w:rsidRDefault="00BC2204" w:rsidP="00A223F1">
                            <w:pPr>
                              <w:pStyle w:val="Normal0"/>
                              <w:jc w:val="both"/>
                              <w:rPr>
                                <w:b/>
                                <w:sz w:val="16"/>
                                <w:szCs w:val="16"/>
                              </w:rPr>
                            </w:pPr>
                            <w:r>
                              <w:rPr>
                                <w:rFonts w:cstheme="minorHAnsi"/>
                                <w:color w:val="303030"/>
                                <w:sz w:val="16"/>
                                <w:shd w:val="clear" w:color="auto" w:fill="FFFFFF"/>
                              </w:rPr>
                              <w:t xml:space="preserve">Eingehende Post wird eingescannt und danach vernichtet. </w:t>
                            </w:r>
                            <w:bookmarkStart w:id="0" w:name="_Hlk98250968"/>
                            <w:r>
                              <w:rPr>
                                <w:rFonts w:cstheme="minorHAnsi"/>
                                <w:color w:val="303030"/>
                                <w:sz w:val="16"/>
                                <w:shd w:val="clear" w:color="auto" w:fill="FFFFFF"/>
                              </w:rPr>
                              <w:t>Reichen Sie Unterlagen bequem online über unser Dokumentenportal ein.</w:t>
                            </w:r>
                            <w:r>
                              <w:rPr>
                                <w:sz w:val="16"/>
                              </w:rPr>
                              <w:t xml:space="preserve"> </w:t>
                            </w:r>
                            <w:r>
                              <w:rPr>
                                <w:sz w:val="16"/>
                                <w:szCs w:val="16"/>
                              </w:rPr>
                              <w:t xml:space="preserve">Besuchen Sie unsere digitalen Dienstleistungen unter </w:t>
                            </w:r>
                            <w:r>
                              <w:rPr>
                                <w:b/>
                                <w:sz w:val="16"/>
                                <w:szCs w:val="16"/>
                              </w:rPr>
                              <w:t>nwdigital.org</w:t>
                            </w:r>
                            <w:bookmarkEnd w:id="0"/>
                          </w:p>
                          <w:p w:rsidR="000B530E" w:rsidRPr="009E4CC2" w:rsidRDefault="000B530E" w:rsidP="00825241">
                            <w:pPr>
                              <w:pStyle w:val="Normal0"/>
                              <w:jc w:val="center"/>
                              <w:rPr>
                                <w:sz w:val="18"/>
                              </w:rPr>
                            </w:pPr>
                          </w:p>
                        </w:txbxContent>
                      </wps:txbx>
                      <wps:bodyPr rot="0" vert="horz" wrap="square" lIns="91440" tIns="45720" rIns="91440" bIns="45720" anchor="t" anchorCtr="0" upright="1"/>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left:0;text-align:left;margin-left:0;margin-top:0;width:306.15pt;height:88.5pt;z-index:251659264;visibility:visible;mso-wrap-style:square;mso-width-percent:0;mso-height-percent:0;mso-wrap-distance-left:9pt;mso-wrap-distance-top:0;mso-wrap-distance-right:9pt;mso-wrap-distance-bottom:0;mso-position-horizontal:left;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">
                <v:textbox>
                  <w:txbxContent>
                    <w:p w:rsidR="00611EE0" w:rsidRDefault="00BC2204" w:rsidP="00611EE0">
                      <w:pPr>
                        <w:pStyle w:val="Normal0"/>
                        <w:jc w:val="center"/>
                        <w:rPr>
                          <w:b/>
                          <w:sz w:val="18"/>
                          <w:szCs w:val="18"/>
                        </w:rPr>
                      </w:pPr>
                      <w:r>
                        <w:rPr>
                          <w:noProof/>
                        </w:rPr>
                        <w:drawing>
                          <wp:inline distT="0" distB="0" distL="0" distR="0">
                            <wp:extent cx="987425" cy="365760"/>
                            <wp:effectExtent l="0" t="0" r="0" b="0"/>
                            <wp:docPr id="834178616"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4178616" name="Grafik 1"/>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987425" cy="365760"/>
                                    </a:xfrm>
                                    <a:prstGeom prst="rect">
                                      <a:avLst/>
                                    </a:prstGeom>
                                    <a:noFill/>
                                    <a:ln>
                                      <a:noFill/>
                                    </a:ln>
                                  </pic:spPr>
                                </pic:pic>
                              </a:graphicData>
                            </a:graphic>
                          </wp:inline>
                        </w:drawing>
                      </w:r>
                    </w:p>
                    <w:p w:rsidR="00A223F1" w:rsidRDefault="00BC2204" w:rsidP="00A223F1">
                      <w:pPr>
                        <w:pStyle w:val="Normal0"/>
                        <w:jc w:val="both"/>
                        <w:rPr>
                          <w:b/>
                          <w:sz w:val="20"/>
                          <w:szCs w:val="18"/>
                        </w:rPr>
                      </w:pPr>
                      <w:r>
                        <w:rPr>
                          <w:b/>
                          <w:sz w:val="20"/>
                          <w:szCs w:val="18"/>
                        </w:rPr>
                        <w:t>Bitte reichen Sie keine Originale per Post ein!</w:t>
                      </w:r>
                    </w:p>
                    <w:p w:rsidR="00A223F1" w:rsidRDefault="00A223F1" w:rsidP="00A223F1">
                      <w:pPr>
                        <w:pStyle w:val="Normal0"/>
                        <w:jc w:val="both"/>
                        <w:rPr>
                          <w:sz w:val="15"/>
                          <w:szCs w:val="15"/>
                        </w:rPr>
                      </w:pPr>
                    </w:p>
                    <w:p w:rsidR="00A223F1" w:rsidRDefault="00BC2204" w:rsidP="00A223F1">
                      <w:pPr>
                        <w:pStyle w:val="Normal0"/>
                        <w:jc w:val="both"/>
                        <w:rPr>
                          <w:b/>
                          <w:sz w:val="16"/>
                          <w:szCs w:val="16"/>
                        </w:rPr>
                      </w:pPr>
                      <w:r>
                        <w:rPr>
                          <w:rFonts w:cstheme="minorHAnsi"/>
                          <w:color w:val="303030"/>
                          <w:sz w:val="16"/>
                          <w:shd w:val="clear" w:color="auto" w:fill="FFFFFF"/>
                        </w:rPr>
                        <w:t xml:space="preserve">Eingehende Post wird eingescannt und danach vernichtet. </w:t>
                      </w:r>
                      <w:bookmarkStart w:id="1" w:name="_Hlk98250968"/>
                      <w:r>
                        <w:rPr>
                          <w:rFonts w:cstheme="minorHAnsi"/>
                          <w:color w:val="303030"/>
                          <w:sz w:val="16"/>
                          <w:shd w:val="clear" w:color="auto" w:fill="FFFFFF"/>
                        </w:rPr>
                        <w:t>Reichen Sie Unterlagen bequem online über unser Dokumentenportal ein.</w:t>
                      </w:r>
                      <w:r>
                        <w:rPr>
                          <w:sz w:val="16"/>
                        </w:rPr>
                        <w:t xml:space="preserve"> </w:t>
                      </w:r>
                      <w:r>
                        <w:rPr>
                          <w:sz w:val="16"/>
                          <w:szCs w:val="16"/>
                        </w:rPr>
                        <w:t xml:space="preserve">Besuchen Sie unsere digitalen Dienstleistungen unter </w:t>
                      </w:r>
                      <w:r>
                        <w:rPr>
                          <w:b/>
                          <w:sz w:val="16"/>
                          <w:szCs w:val="16"/>
                        </w:rPr>
                        <w:t>nwdigital.org</w:t>
                      </w:r>
                      <w:bookmarkEnd w:id="1"/>
                    </w:p>
                    <w:p w:rsidR="000B530E" w:rsidRPr="009E4CC2" w:rsidRDefault="000B530E" w:rsidP="00825241">
                      <w:pPr>
                        <w:pStyle w:val="Normal0"/>
                        <w:jc w:val="center"/>
                        <w:rPr>
                          <w:sz w:val="18"/>
                        </w:rPr>
                      </w:pPr>
                    </w:p>
                  </w:txbxContent>
                </v:textbox>
                <w10:wrap type="square" anchorx="margin" anchory="margin"/>
              </v:shape>
            </w:pict>
          </mc:Fallback>
        </mc:AlternateContent>
      </w:r>
      <w:r>
        <w:rPr>
          <w:noProof/>
          <w:szCs w:val="22"/>
        </w:rPr>
        <w:drawing>
          <wp:inline distT="0" distB="0" distL="0" distR="0">
            <wp:extent cx="1857375" cy="885825"/>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bwMode="auto">
                    <a:xfrm>
                      <a:off x="0" y="0"/>
                      <a:ext cx="1857375" cy="885825"/>
                    </a:xfrm>
                    <a:prstGeom prst="rect">
                      <a:avLst/>
                    </a:prstGeom>
                    <a:noFill/>
                    <a:ln>
                      <a:noFill/>
                    </a:ln>
                  </pic:spPr>
                </pic:pic>
              </a:graphicData>
            </a:graphic>
          </wp:inline>
        </w:drawing>
      </w:r>
    </w:p>
    <w:p w:rsidR="00787551" w:rsidRPr="00F72FB6" w:rsidRDefault="00787551" w:rsidP="001604E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hint="default"/>
          <w:szCs w:val="22"/>
        </w:rPr>
      </w:pPr>
    </w:p>
    <w:p w:rsidR="00787551" w:rsidRPr="00F72FB6" w:rsidRDefault="00787551" w:rsidP="001604E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hint="default"/>
          <w:szCs w:val="22"/>
        </w:rPr>
      </w:pPr>
    </w:p>
    <w:tbl>
      <w:tblPr>
        <w:tblW w:w="10348" w:type="dxa"/>
        <w:tblInd w:w="30" w:type="dxa"/>
        <w:tblLayout w:type="fixed"/>
        <w:tblCellMar>
          <w:left w:w="30" w:type="dxa"/>
          <w:right w:w="30" w:type="dxa"/>
        </w:tblCellMar>
        <w:tblLook w:val="04A0" w:firstRow="1" w:lastRow="0" w:firstColumn="1" w:lastColumn="0" w:noHBand="0" w:noVBand="1"/>
      </w:tblPr>
      <w:tblGrid>
        <w:gridCol w:w="6804"/>
        <w:gridCol w:w="3544"/>
      </w:tblGrid>
      <w:tr w:rsidR="00960F85">
        <w:tc>
          <w:tcPr>
            <w:tcW w:w="6804" w:type="dxa"/>
            <w:tcBorders>
              <w:top w:val="nil"/>
              <w:left w:val="nil"/>
              <w:bottom w:val="nil"/>
              <w:right w:val="nil"/>
              <w:tl2br w:val="nil"/>
              <w:tr2bl w:val="nil"/>
            </w:tcBorders>
            <w:tcMar>
              <w:top w:w="0" w:type="dxa"/>
              <w:left w:w="30" w:type="dxa"/>
              <w:bottom w:w="0" w:type="dxa"/>
              <w:right w:w="30" w:type="dxa"/>
            </w:tcMar>
          </w:tcPr>
          <w:p w:rsidR="00787551" w:rsidRDefault="00BC2204" w:rsidP="00231C4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eastAsia="Arial" w:hint="default"/>
                <w:sz w:val="10"/>
                <w:szCs w:val="10"/>
              </w:rPr>
            </w:pPr>
            <w:r>
              <w:rPr>
                <w:rFonts w:eastAsia="Arial" w:hint="default"/>
                <w:sz w:val="10"/>
                <w:szCs w:val="10"/>
              </w:rPr>
              <w:t>Neue Wege Kreis Bergstraße -Kommunales Jobcenter- | Postfach 1176 | 64629 Heppenheim</w:t>
            </w:r>
          </w:p>
          <w:p w:rsidR="00874644" w:rsidRPr="008F392A" w:rsidRDefault="00874644" w:rsidP="00231C4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eastAsia="Arial" w:hint="default"/>
                <w:sz w:val="10"/>
                <w:szCs w:val="10"/>
              </w:rPr>
            </w:pPr>
          </w:p>
          <w:p w:rsidR="00787551" w:rsidRPr="00781C65" w:rsidRDefault="00787551" w:rsidP="00231C4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eastAsia="Arial" w:hint="default"/>
                <w:szCs w:val="22"/>
              </w:rPr>
            </w:pPr>
          </w:p>
          <w:p w:rsidR="00787551" w:rsidRPr="00781C65" w:rsidRDefault="00787551" w:rsidP="00231C4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eastAsia="Arial" w:hint="default"/>
                <w:szCs w:val="22"/>
              </w:rPr>
            </w:pPr>
          </w:p>
          <w:p w:rsidR="00781C65" w:rsidRPr="00781C65" w:rsidRDefault="00781C65" w:rsidP="00231C4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eastAsia="Arial" w:hint="default"/>
                <w:szCs w:val="22"/>
              </w:rPr>
            </w:pPr>
          </w:p>
          <w:p w:rsidR="00102AC0" w:rsidRPr="00781C65" w:rsidRDefault="00102AC0" w:rsidP="00231C4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eastAsia="Arial" w:hint="default"/>
                <w:szCs w:val="22"/>
              </w:rPr>
            </w:pPr>
          </w:p>
          <w:p w:rsidR="004E3D40" w:rsidRPr="005B1BCA" w:rsidRDefault="00BC2204" w:rsidP="00231C4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eastAsia="Arial" w:hint="default"/>
                <w:sz w:val="20"/>
                <w:szCs w:val="22"/>
              </w:rPr>
            </w:pPr>
            <w:bookmarkStart w:id="1" w:name="Anrede_Name_Briefkopf"/>
            <w:r w:rsidRPr="005B1BCA">
              <w:rPr>
                <w:rFonts w:eastAsia="Arial"/>
                <w:sz w:val="20"/>
                <w:szCs w:val="22"/>
              </w:rPr>
              <w:t xml:space="preserve">Frau </w:t>
            </w:r>
            <w:bookmarkEnd w:id="1"/>
            <w:r w:rsidR="005B1BCA">
              <w:rPr>
                <w:rFonts w:eastAsia="Arial" w:hint="default"/>
                <w:sz w:val="20"/>
                <w:szCs w:val="22"/>
              </w:rPr>
              <w:t>Anna Musterfrau</w:t>
            </w:r>
          </w:p>
          <w:p w:rsidR="00787551" w:rsidRPr="00AD34F7" w:rsidRDefault="005B1BCA" w:rsidP="00231C4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eastAsia="Arial" w:hint="default"/>
                <w:sz w:val="20"/>
                <w:szCs w:val="22"/>
              </w:rPr>
            </w:pPr>
            <w:r>
              <w:rPr>
                <w:rFonts w:eastAsia="Arial" w:hint="default"/>
                <w:sz w:val="20"/>
                <w:szCs w:val="22"/>
              </w:rPr>
              <w:t>Beispiel Straße 5</w:t>
            </w:r>
          </w:p>
          <w:p w:rsidR="00787551" w:rsidRPr="00E438E0" w:rsidRDefault="00BC2204" w:rsidP="00231C45">
            <w:pPr>
              <w:pStyle w:val="Normal"/>
              <w:tabs>
                <w:tab w:val="left" w:pos="1418"/>
                <w:tab w:val="left" w:pos="2836"/>
                <w:tab w:val="left" w:pos="4254"/>
                <w:tab w:val="left" w:pos="5672"/>
                <w:tab w:val="left" w:pos="7090"/>
                <w:tab w:val="left" w:pos="8508"/>
                <w:tab w:val="left" w:pos="9926"/>
                <w:tab w:val="left" w:pos="11344"/>
                <w:tab w:val="left" w:pos="12762"/>
                <w:tab w:val="left" w:pos="14180"/>
                <w:tab w:val="left" w:pos="15598"/>
                <w:tab w:val="left" w:pos="17016"/>
                <w:tab w:val="left" w:pos="18434"/>
                <w:tab w:val="left" w:pos="19852"/>
              </w:tabs>
              <w:rPr>
                <w:rFonts w:eastAsia="Arial"/>
                <w:sz w:val="20"/>
                <w:szCs w:val="22"/>
              </w:rPr>
            </w:pPr>
            <w:r w:rsidRPr="00AD34F7">
              <w:rPr>
                <w:rFonts w:eastAsia="Arial"/>
                <w:sz w:val="20"/>
                <w:szCs w:val="22"/>
              </w:rPr>
              <w:t>69488 Birkenau</w:t>
            </w:r>
          </w:p>
        </w:tc>
        <w:tc>
          <w:tcPr>
            <w:tcW w:w="3544" w:type="dxa"/>
            <w:tcBorders>
              <w:top w:val="nil"/>
              <w:left w:val="nil"/>
              <w:bottom w:val="nil"/>
              <w:right w:val="nil"/>
              <w:tl2br w:val="nil"/>
              <w:tr2bl w:val="nil"/>
            </w:tcBorders>
            <w:tcMar>
              <w:top w:w="0" w:type="dxa"/>
              <w:left w:w="30" w:type="dxa"/>
              <w:bottom w:w="0" w:type="dxa"/>
              <w:right w:w="30" w:type="dxa"/>
            </w:tcMar>
          </w:tcPr>
          <w:p w:rsidR="00787551" w:rsidRPr="00C364F5" w:rsidRDefault="00BC2204" w:rsidP="00231C4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27" w:lineRule="atLeast"/>
              <w:rPr>
                <w:rFonts w:eastAsia="Arial" w:hint="default"/>
                <w:b/>
                <w:bCs/>
                <w:sz w:val="16"/>
                <w:szCs w:val="16"/>
              </w:rPr>
            </w:pPr>
            <w:r w:rsidRPr="00C364F5">
              <w:rPr>
                <w:rFonts w:eastAsia="Arial" w:hint="default"/>
                <w:b/>
                <w:bCs/>
                <w:sz w:val="16"/>
                <w:szCs w:val="16"/>
              </w:rPr>
              <w:t>Neue Wege Kreis Bergstraße</w:t>
            </w:r>
          </w:p>
          <w:p w:rsidR="00787551" w:rsidRPr="00C364F5" w:rsidRDefault="00BC2204" w:rsidP="00231C4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27" w:lineRule="atLeast"/>
              <w:rPr>
                <w:rFonts w:eastAsia="Arial" w:hint="default"/>
                <w:b/>
                <w:bCs/>
                <w:noProof/>
                <w:sz w:val="16"/>
                <w:szCs w:val="16"/>
              </w:rPr>
            </w:pPr>
            <w:r w:rsidRPr="00C364F5">
              <w:rPr>
                <w:rFonts w:eastAsia="Arial"/>
                <w:b/>
                <w:bCs/>
                <w:sz w:val="16"/>
                <w:szCs w:val="16"/>
              </w:rPr>
              <w:t>-Kommunales Jobcenter-</w:t>
            </w:r>
          </w:p>
          <w:p w:rsidR="00787551" w:rsidRPr="00E23242" w:rsidRDefault="00E23242" w:rsidP="00231C4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27" w:lineRule="atLeast"/>
              <w:rPr>
                <w:rFonts w:eastAsia="Arial" w:hint="default"/>
                <w:b/>
                <w:bCs/>
                <w:sz w:val="16"/>
                <w:szCs w:val="16"/>
              </w:rPr>
            </w:pPr>
            <w:r w:rsidRPr="00E23242">
              <w:rPr>
                <w:rFonts w:eastAsia="Arial" w:hint="default"/>
                <w:b/>
                <w:bCs/>
                <w:sz w:val="16"/>
                <w:szCs w:val="16"/>
              </w:rPr>
              <w:t>{jobcenter}</w:t>
            </w:r>
          </w:p>
          <w:p w:rsidR="00787551" w:rsidRPr="00C364F5" w:rsidRDefault="00BC2204" w:rsidP="00231C4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27" w:lineRule="atLeast"/>
              <w:rPr>
                <w:rFonts w:eastAsia="Arial" w:hint="default"/>
                <w:sz w:val="16"/>
                <w:szCs w:val="16"/>
              </w:rPr>
            </w:pPr>
            <w:r w:rsidRPr="00C364F5">
              <w:rPr>
                <w:rFonts w:eastAsia="Arial"/>
                <w:sz w:val="16"/>
                <w:szCs w:val="16"/>
              </w:rPr>
              <w:t>Postfach 1176 | 64629 Heppenheim</w:t>
            </w:r>
          </w:p>
          <w:p w:rsidR="00787551" w:rsidRPr="00C364F5" w:rsidRDefault="00BC2204" w:rsidP="00231C4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27" w:lineRule="atLeast"/>
              <w:rPr>
                <w:rFonts w:eastAsia="Arial" w:hint="default"/>
                <w:sz w:val="16"/>
                <w:szCs w:val="16"/>
              </w:rPr>
            </w:pPr>
            <w:r w:rsidRPr="00C364F5">
              <w:rPr>
                <w:rFonts w:eastAsia="Arial"/>
                <w:sz w:val="16"/>
                <w:szCs w:val="16"/>
              </w:rPr>
              <w:t>www.neue-wege.org</w:t>
            </w:r>
          </w:p>
          <w:p w:rsidR="00787551" w:rsidRPr="00C364F5" w:rsidRDefault="00787551" w:rsidP="00231C4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27" w:lineRule="atLeast"/>
              <w:rPr>
                <w:rFonts w:eastAsia="Arial" w:hint="default"/>
                <w:sz w:val="16"/>
                <w:szCs w:val="16"/>
              </w:rPr>
            </w:pPr>
          </w:p>
          <w:p w:rsidR="00787551" w:rsidRPr="00C364F5" w:rsidRDefault="00BC2204" w:rsidP="00231C4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27" w:lineRule="atLeast"/>
              <w:rPr>
                <w:rFonts w:eastAsia="Arial" w:hint="default"/>
                <w:b/>
                <w:bCs/>
                <w:sz w:val="16"/>
                <w:szCs w:val="16"/>
              </w:rPr>
            </w:pPr>
            <w:r w:rsidRPr="00C364F5">
              <w:rPr>
                <w:rFonts w:eastAsia="Arial"/>
                <w:b/>
                <w:bCs/>
                <w:sz w:val="16"/>
                <w:szCs w:val="16"/>
              </w:rPr>
              <w:t>Ihr Ansprechpartner:</w:t>
            </w:r>
          </w:p>
          <w:p w:rsidR="00787551" w:rsidRPr="00C364F5" w:rsidRDefault="00BC2204" w:rsidP="00231C4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27" w:lineRule="atLeast"/>
              <w:rPr>
                <w:rFonts w:eastAsia="Arial" w:hint="default"/>
                <w:b/>
                <w:bCs/>
                <w:noProof/>
                <w:sz w:val="16"/>
                <w:szCs w:val="16"/>
              </w:rPr>
            </w:pPr>
            <w:r w:rsidRPr="00C364F5">
              <w:rPr>
                <w:rFonts w:eastAsia="Arial"/>
                <w:b/>
                <w:bCs/>
                <w:sz w:val="16"/>
                <w:szCs w:val="16"/>
              </w:rPr>
              <w:t>Arbeitgeberservice</w:t>
            </w:r>
          </w:p>
          <w:p w:rsidR="00787551" w:rsidRPr="00C364F5" w:rsidRDefault="002F729A" w:rsidP="00231C4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27" w:lineRule="atLeast"/>
              <w:rPr>
                <w:rFonts w:eastAsia="Arial" w:hint="default"/>
                <w:sz w:val="16"/>
                <w:szCs w:val="16"/>
              </w:rPr>
            </w:pPr>
            <w:bookmarkStart w:id="2" w:name="Sachbearbeiter_Name"/>
            <w:r>
              <w:rPr>
                <w:rFonts w:eastAsia="Arial" w:hint="default"/>
                <w:sz w:val="16"/>
                <w:szCs w:val="16"/>
              </w:rPr>
              <w:t>{anrede}</w:t>
            </w:r>
            <w:r w:rsidR="00D45426">
              <w:rPr>
                <w:rFonts w:eastAsia="Arial" w:hint="default"/>
                <w:sz w:val="16"/>
                <w:szCs w:val="16"/>
              </w:rPr>
              <w:t xml:space="preserve"> {benutzername}</w:t>
            </w:r>
            <w:r w:rsidR="00BC2204" w:rsidRPr="00C364F5">
              <w:rPr>
                <w:rFonts w:eastAsia="Arial"/>
                <w:sz w:val="16"/>
                <w:szCs w:val="16"/>
              </w:rPr>
              <w:t xml:space="preserve"> </w:t>
            </w:r>
          </w:p>
          <w:bookmarkEnd w:id="2"/>
          <w:p w:rsidR="00787551" w:rsidRPr="00C364F5" w:rsidRDefault="00BC2204" w:rsidP="00231C45">
            <w:pPr>
              <w:tabs>
                <w:tab w:val="left" w:pos="708"/>
                <w:tab w:val="left" w:pos="134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27" w:lineRule="atLeast"/>
              <w:rPr>
                <w:rFonts w:eastAsia="Arial" w:hint="default"/>
                <w:sz w:val="16"/>
                <w:szCs w:val="16"/>
              </w:rPr>
            </w:pPr>
            <w:r w:rsidRPr="00C364F5">
              <w:rPr>
                <w:rFonts w:eastAsia="Arial"/>
                <w:sz w:val="16"/>
                <w:szCs w:val="16"/>
              </w:rPr>
              <w:t>Zimme</w:t>
            </w:r>
            <w:r w:rsidR="00FE20DF">
              <w:rPr>
                <w:rFonts w:eastAsia="Arial" w:hint="default"/>
                <w:sz w:val="16"/>
                <w:szCs w:val="16"/>
              </w:rPr>
              <w:t>r</w:t>
            </w:r>
            <w:r w:rsidR="00FE20DF">
              <w:rPr>
                <w:sz w:val="16"/>
                <w:szCs w:val="16"/>
              </w:rPr>
              <w:tab/>
            </w:r>
            <w:r w:rsidR="00FE20DF">
              <w:rPr>
                <w:sz w:val="16"/>
                <w:szCs w:val="16"/>
              </w:rPr>
              <w:tab/>
            </w:r>
            <w:bookmarkStart w:id="3" w:name="Sachbearbeiter_ZimmerNr"/>
            <w:r w:rsidR="00437983">
              <w:rPr>
                <w:rFonts w:hint="default"/>
                <w:sz w:val="16"/>
                <w:szCs w:val="16"/>
              </w:rPr>
              <w:t>{zimmer}</w:t>
            </w:r>
          </w:p>
          <w:bookmarkEnd w:id="3"/>
          <w:p w:rsidR="00787551" w:rsidRPr="00C364F5" w:rsidRDefault="00BC2204" w:rsidP="00231C45">
            <w:pPr>
              <w:tabs>
                <w:tab w:val="left" w:pos="708"/>
                <w:tab w:val="left" w:pos="134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27" w:lineRule="atLeast"/>
              <w:rPr>
                <w:rFonts w:eastAsia="Arial" w:hint="default"/>
                <w:sz w:val="16"/>
                <w:szCs w:val="16"/>
              </w:rPr>
            </w:pPr>
            <w:r w:rsidRPr="00C364F5">
              <w:rPr>
                <w:rFonts w:eastAsia="Arial"/>
                <w:sz w:val="16"/>
                <w:szCs w:val="16"/>
              </w:rPr>
              <w:t>Telefo</w:t>
            </w:r>
            <w:r w:rsidR="00FE20DF">
              <w:rPr>
                <w:rFonts w:eastAsia="Arial" w:hint="default"/>
                <w:sz w:val="16"/>
                <w:szCs w:val="16"/>
              </w:rPr>
              <w:t>n</w:t>
            </w:r>
            <w:r w:rsidR="00FE20DF">
              <w:rPr>
                <w:sz w:val="16"/>
                <w:szCs w:val="16"/>
              </w:rPr>
              <w:tab/>
            </w:r>
            <w:r w:rsidR="00FE20DF">
              <w:rPr>
                <w:sz w:val="16"/>
                <w:szCs w:val="16"/>
              </w:rPr>
              <w:tab/>
            </w:r>
            <w:bookmarkStart w:id="4" w:name="Sachbearbeiter_Telefon"/>
            <w:r w:rsidR="002F729A">
              <w:rPr>
                <w:rFonts w:hint="default"/>
                <w:sz w:val="16"/>
                <w:szCs w:val="16"/>
              </w:rPr>
              <w:t>{telefon}</w:t>
            </w:r>
          </w:p>
          <w:p w:rsidR="002F729A" w:rsidRDefault="002F729A" w:rsidP="00F64EBE">
            <w:pPr>
              <w:tabs>
                <w:tab w:val="left" w:pos="708"/>
                <w:tab w:val="left" w:pos="134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27" w:lineRule="atLeast"/>
              <w:rPr>
                <w:rFonts w:eastAsia="Arial" w:hint="default"/>
                <w:noProof/>
                <w:sz w:val="16"/>
                <w:szCs w:val="16"/>
              </w:rPr>
            </w:pPr>
            <w:bookmarkStart w:id="5" w:name="Sachbearbeiter_TelefaxEmail"/>
            <w:bookmarkEnd w:id="4"/>
          </w:p>
          <w:p w:rsidR="00DE230F" w:rsidRPr="00C364F5" w:rsidRDefault="009B37E9" w:rsidP="00F64EBE">
            <w:pPr>
              <w:tabs>
                <w:tab w:val="left" w:pos="708"/>
                <w:tab w:val="left" w:pos="134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27" w:lineRule="atLeast"/>
              <w:rPr>
                <w:rFonts w:eastAsia="Arial" w:hint="default"/>
                <w:noProof/>
                <w:sz w:val="16"/>
                <w:szCs w:val="16"/>
              </w:rPr>
            </w:pPr>
            <w:r>
              <w:rPr>
                <w:rFonts w:eastAsia="Arial" w:hint="default"/>
                <w:noProof/>
                <w:sz w:val="16"/>
                <w:szCs w:val="16"/>
              </w:rPr>
              <w:t>{jobcenter}</w:t>
            </w:r>
            <w:r w:rsidR="00BC2204" w:rsidRPr="0042455B">
              <w:rPr>
                <w:rFonts w:eastAsia="Arial" w:hint="default"/>
                <w:noProof/>
                <w:sz w:val="16"/>
                <w:szCs w:val="16"/>
              </w:rPr>
              <w:t>@neue-wege.org</w:t>
            </w:r>
          </w:p>
          <w:bookmarkEnd w:id="5"/>
          <w:p w:rsidR="00787551" w:rsidRDefault="00BC2204" w:rsidP="001E5655">
            <w:pPr>
              <w:tabs>
                <w:tab w:val="left" w:pos="708"/>
                <w:tab w:val="left" w:pos="134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27" w:lineRule="atLeast"/>
              <w:rPr>
                <w:rFonts w:hint="default"/>
                <w:sz w:val="16"/>
                <w:szCs w:val="16"/>
              </w:rPr>
            </w:pPr>
            <w:r w:rsidRPr="00C364F5">
              <w:rPr>
                <w:rFonts w:eastAsia="Arial"/>
                <w:sz w:val="16"/>
                <w:szCs w:val="16"/>
              </w:rPr>
              <w:t>Datum</w:t>
            </w:r>
            <w:r w:rsidR="001E5655" w:rsidRPr="00C364F5">
              <w:rPr>
                <w:sz w:val="16"/>
                <w:szCs w:val="16"/>
              </w:rPr>
              <w:tab/>
            </w:r>
            <w:r w:rsidR="001E5655" w:rsidRPr="00C364F5">
              <w:rPr>
                <w:sz w:val="16"/>
                <w:szCs w:val="16"/>
              </w:rPr>
              <w:tab/>
            </w:r>
            <w:r w:rsidR="00FE58B4">
              <w:rPr>
                <w:rFonts w:hint="default"/>
                <w:sz w:val="16"/>
                <w:szCs w:val="16"/>
              </w:rPr>
              <w:fldChar w:fldCharType="begin"/>
            </w:r>
            <w:r w:rsidR="00FE58B4">
              <w:rPr>
                <w:rFonts w:hint="default"/>
                <w:sz w:val="16"/>
                <w:szCs w:val="16"/>
              </w:rPr>
              <w:instrText xml:space="preserve"> TIME \@ "dd.MM.yyyy" </w:instrText>
            </w:r>
            <w:r w:rsidR="00FE58B4">
              <w:rPr>
                <w:rFonts w:hint="default"/>
                <w:sz w:val="16"/>
                <w:szCs w:val="16"/>
              </w:rPr>
              <w:fldChar w:fldCharType="separate"/>
            </w:r>
            <w:r w:rsidR="00D96C2C">
              <w:rPr>
                <w:rFonts w:hint="default"/>
                <w:noProof/>
                <w:sz w:val="16"/>
                <w:szCs w:val="16"/>
              </w:rPr>
              <w:t>03.06.2025</w:t>
            </w:r>
            <w:r w:rsidR="00FE58B4">
              <w:rPr>
                <w:rFonts w:hint="default"/>
                <w:sz w:val="16"/>
                <w:szCs w:val="16"/>
              </w:rPr>
              <w:fldChar w:fldCharType="end"/>
            </w:r>
          </w:p>
          <w:p w:rsidR="002F729A" w:rsidRPr="00C364F5" w:rsidRDefault="002F729A" w:rsidP="001E5655">
            <w:pPr>
              <w:tabs>
                <w:tab w:val="left" w:pos="708"/>
                <w:tab w:val="left" w:pos="134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27" w:lineRule="atLeast"/>
              <w:rPr>
                <w:rFonts w:eastAsia="Arial" w:hint="default"/>
                <w:noProof/>
                <w:sz w:val="16"/>
                <w:szCs w:val="16"/>
              </w:rPr>
            </w:pPr>
          </w:p>
        </w:tc>
      </w:tr>
    </w:tbl>
    <w:p w:rsidR="00787551" w:rsidRDefault="00787551" w:rsidP="007875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hint="default"/>
        </w:rPr>
      </w:pPr>
    </w:p>
    <w:p w:rsidR="00F30CA2" w:rsidRDefault="00F30CA2" w:rsidP="00F30CA2">
      <w:pPr>
        <w:rPr>
          <w:rFonts w:hint="default"/>
          <w:b/>
          <w:bCs/>
          <w:szCs w:val="22"/>
        </w:rPr>
      </w:pPr>
    </w:p>
    <w:p w:rsidR="005C33C1" w:rsidRDefault="005C33C1" w:rsidP="00F30CA2">
      <w:pPr>
        <w:rPr>
          <w:rFonts w:hint="default"/>
          <w:b/>
          <w:bCs/>
          <w:szCs w:val="22"/>
        </w:rPr>
      </w:pPr>
    </w:p>
    <w:p w:rsidR="00147D81" w:rsidRDefault="00147D81" w:rsidP="00F30CA2">
      <w:pPr>
        <w:rPr>
          <w:rFonts w:hint="default"/>
          <w:b/>
          <w:bCs/>
          <w:szCs w:val="22"/>
        </w:rPr>
      </w:pPr>
    </w:p>
    <w:p w:rsidR="00F30CA2" w:rsidRDefault="00BC2204" w:rsidP="00F30CA2">
      <w:pPr>
        <w:rPr>
          <w:rFonts w:hint="default"/>
          <w:b/>
          <w:bCs/>
          <w:noProof/>
          <w:color w:val="FF0000"/>
          <w:szCs w:val="22"/>
        </w:rPr>
      </w:pPr>
      <w:r>
        <w:rPr>
          <w:b/>
          <w:bCs/>
          <w:szCs w:val="22"/>
        </w:rPr>
        <w:t xml:space="preserve">Bewerbung um einen </w:t>
      </w:r>
      <w:r>
        <w:rPr>
          <w:b/>
          <w:bCs/>
          <w:color w:val="FF0000"/>
          <w:szCs w:val="22"/>
        </w:rPr>
        <w:t>Arbeitsplatz</w:t>
      </w:r>
      <w:r w:rsidR="00A82567">
        <w:rPr>
          <w:rFonts w:hint="default"/>
          <w:b/>
          <w:bCs/>
          <w:color w:val="FF0000"/>
          <w:szCs w:val="22"/>
        </w:rPr>
        <w:t xml:space="preserve"> / Ausbildungsplatz</w:t>
      </w:r>
    </w:p>
    <w:p w:rsidR="00F30CA2" w:rsidRDefault="00F30CA2" w:rsidP="00F30CA2">
      <w:pPr>
        <w:rPr>
          <w:rFonts w:hint="default"/>
          <w:szCs w:val="22"/>
        </w:rPr>
      </w:pPr>
    </w:p>
    <w:p w:rsidR="005C33C1" w:rsidRDefault="005C33C1" w:rsidP="00F30CA2">
      <w:pPr>
        <w:rPr>
          <w:rFonts w:hint="default"/>
          <w:szCs w:val="22"/>
        </w:rPr>
      </w:pPr>
    </w:p>
    <w:p w:rsidR="00F30CA2" w:rsidRDefault="00BC2204" w:rsidP="00F30CA2">
      <w:pPr>
        <w:rPr>
          <w:rFonts w:hint="default"/>
        </w:rPr>
      </w:pPr>
      <w:r>
        <w:t xml:space="preserve">Sehr geehrte </w:t>
      </w:r>
      <w:r w:rsidRPr="00A82567">
        <w:rPr>
          <w:color w:val="EE0000"/>
        </w:rPr>
        <w:t xml:space="preserve">Frau </w:t>
      </w:r>
      <w:r w:rsidR="000423E7" w:rsidRPr="00A82567">
        <w:rPr>
          <w:rFonts w:hint="default"/>
          <w:color w:val="EE0000"/>
        </w:rPr>
        <w:t>Mustermann</w:t>
      </w:r>
      <w:r>
        <w:t>,</w:t>
      </w:r>
    </w:p>
    <w:p w:rsidR="00F30CA2" w:rsidRDefault="00F30CA2" w:rsidP="00F30CA2">
      <w:pPr>
        <w:rPr>
          <w:rFonts w:hint="default"/>
          <w:szCs w:val="22"/>
        </w:rPr>
      </w:pPr>
    </w:p>
    <w:p w:rsidR="00F30CA2" w:rsidRDefault="00BC2204" w:rsidP="00F30CA2">
      <w:pPr>
        <w:rPr>
          <w:rFonts w:hint="default"/>
          <w:szCs w:val="22"/>
        </w:rPr>
      </w:pPr>
      <w:r>
        <w:rPr>
          <w:szCs w:val="22"/>
        </w:rPr>
        <w:t xml:space="preserve">hiermit bitten wir Sie, sich schriftlich auf folgende </w:t>
      </w:r>
      <w:r>
        <w:rPr>
          <w:color w:val="FF0000"/>
          <w:szCs w:val="22"/>
        </w:rPr>
        <w:t>Arbeitspl</w:t>
      </w:r>
      <w:r w:rsidR="001147E6">
        <w:rPr>
          <w:rFonts w:hint="default"/>
          <w:color w:val="FF0000"/>
          <w:szCs w:val="22"/>
        </w:rPr>
        <w:t>ä</w:t>
      </w:r>
      <w:r>
        <w:rPr>
          <w:color w:val="FF0000"/>
          <w:szCs w:val="22"/>
        </w:rPr>
        <w:t>tz</w:t>
      </w:r>
      <w:r w:rsidR="001147E6">
        <w:rPr>
          <w:rFonts w:hint="default"/>
          <w:color w:val="FF0000"/>
          <w:szCs w:val="22"/>
        </w:rPr>
        <w:t>e</w:t>
      </w:r>
      <w:r>
        <w:rPr>
          <w:szCs w:val="22"/>
        </w:rPr>
        <w:t xml:space="preserve"> zu bewerben:</w:t>
      </w:r>
    </w:p>
    <w:p w:rsidR="00F30CA2" w:rsidRDefault="00F30CA2" w:rsidP="00F30CA2">
      <w:pPr>
        <w:rPr>
          <w:rFonts w:hint="default"/>
          <w:b/>
          <w:szCs w:val="22"/>
        </w:rPr>
      </w:pPr>
    </w:p>
    <w:p w:rsidR="004C086B" w:rsidRDefault="004C086B" w:rsidP="00F30CA2">
      <w:pPr>
        <w:rPr>
          <w:rFonts w:hint="default"/>
          <w:b/>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351"/>
        <w:gridCol w:w="5441"/>
        <w:gridCol w:w="1949"/>
      </w:tblGrid>
      <w:tr w:rsidR="001147E6" w:rsidTr="00BB51B3">
        <w:trPr>
          <w:trHeight w:val="280"/>
        </w:trPr>
        <w:tc>
          <w:tcPr>
            <w:tcW w:w="2351" w:type="dxa"/>
            <w:tcBorders>
              <w:top w:val="single" w:sz="4" w:space="0" w:color="auto"/>
              <w:left w:val="single" w:sz="4" w:space="0" w:color="auto"/>
              <w:bottom w:val="nil"/>
              <w:right w:val="single" w:sz="4" w:space="0" w:color="auto"/>
            </w:tcBorders>
            <w:hideMark/>
          </w:tcPr>
          <w:p w:rsidR="001147E6" w:rsidRDefault="001147E6">
            <w:pPr>
              <w:spacing w:line="256" w:lineRule="auto"/>
              <w:rPr>
                <w:rFonts w:eastAsia="Arial" w:hint="default"/>
                <w:szCs w:val="22"/>
                <w:lang w:eastAsia="en-US"/>
              </w:rPr>
            </w:pPr>
            <w:bookmarkStart w:id="6" w:name="_Hlk199520541"/>
            <w:r>
              <w:rPr>
                <w:rFonts w:eastAsia="Arial"/>
                <w:szCs w:val="22"/>
                <w:lang w:eastAsia="en-US"/>
              </w:rPr>
              <w:t>Stellenangebot</w:t>
            </w:r>
          </w:p>
        </w:tc>
        <w:tc>
          <w:tcPr>
            <w:tcW w:w="5441" w:type="dxa"/>
            <w:tcBorders>
              <w:top w:val="single" w:sz="4" w:space="0" w:color="auto"/>
              <w:left w:val="single" w:sz="4" w:space="0" w:color="auto"/>
              <w:bottom w:val="nil"/>
              <w:right w:val="single" w:sz="4" w:space="0" w:color="auto"/>
            </w:tcBorders>
          </w:tcPr>
          <w:p w:rsidR="001147E6" w:rsidRDefault="001147E6">
            <w:pPr>
              <w:spacing w:line="256" w:lineRule="auto"/>
              <w:rPr>
                <w:rFonts w:eastAsia="Arial" w:hint="default"/>
                <w:noProof/>
                <w:szCs w:val="22"/>
                <w:lang w:eastAsia="en-US"/>
              </w:rPr>
            </w:pPr>
            <w:r w:rsidRPr="001147E6">
              <w:rPr>
                <w:rFonts w:eastAsia="Arial"/>
                <w:b/>
                <w:bCs/>
                <w:szCs w:val="22"/>
                <w:lang w:eastAsia="en-US"/>
              </w:rPr>
              <w:t>{stelle_1_</w:t>
            </w:r>
            <w:r>
              <w:rPr>
                <w:rFonts w:eastAsia="Arial" w:hint="default"/>
                <w:b/>
                <w:bCs/>
                <w:szCs w:val="22"/>
                <w:lang w:eastAsia="en-US"/>
              </w:rPr>
              <w:t>titel</w:t>
            </w:r>
            <w:r w:rsidRPr="001147E6">
              <w:rPr>
                <w:rFonts w:eastAsia="Arial"/>
                <w:b/>
                <w:bCs/>
                <w:szCs w:val="22"/>
                <w:lang w:eastAsia="en-US"/>
              </w:rPr>
              <w:t>}</w:t>
            </w:r>
          </w:p>
        </w:tc>
        <w:tc>
          <w:tcPr>
            <w:tcW w:w="1949" w:type="dxa"/>
            <w:vMerge w:val="restart"/>
            <w:tcBorders>
              <w:top w:val="single" w:sz="4" w:space="0" w:color="auto"/>
              <w:left w:val="single" w:sz="4" w:space="0" w:color="auto"/>
              <w:right w:val="single" w:sz="4" w:space="0" w:color="auto"/>
            </w:tcBorders>
          </w:tcPr>
          <w:p w:rsidR="00631546" w:rsidRDefault="00631546" w:rsidP="00631546">
            <w:pPr>
              <w:spacing w:line="256" w:lineRule="auto"/>
              <w:jc w:val="center"/>
              <w:rPr>
                <w:rFonts w:eastAsia="Arial" w:hint="default"/>
                <w:sz w:val="18"/>
                <w:szCs w:val="18"/>
                <w:lang w:eastAsia="en-US"/>
              </w:rPr>
            </w:pPr>
          </w:p>
          <w:p w:rsidR="001F16CF" w:rsidRDefault="001F16CF" w:rsidP="00631546">
            <w:pPr>
              <w:spacing w:line="256" w:lineRule="auto"/>
              <w:jc w:val="center"/>
              <w:rPr>
                <w:rFonts w:eastAsia="Arial" w:hint="default"/>
                <w:noProof/>
                <w:szCs w:val="22"/>
                <w:lang w:eastAsia="en-US"/>
              </w:rPr>
            </w:pPr>
          </w:p>
        </w:tc>
      </w:tr>
      <w:tr w:rsidR="001147E6" w:rsidTr="00BB51B3">
        <w:trPr>
          <w:trHeight w:val="280"/>
        </w:trPr>
        <w:tc>
          <w:tcPr>
            <w:tcW w:w="2351" w:type="dxa"/>
            <w:tcBorders>
              <w:top w:val="nil"/>
              <w:left w:val="single" w:sz="4" w:space="0" w:color="auto"/>
              <w:bottom w:val="nil"/>
              <w:right w:val="single" w:sz="4" w:space="0" w:color="auto"/>
            </w:tcBorders>
            <w:hideMark/>
          </w:tcPr>
          <w:p w:rsidR="001147E6" w:rsidRDefault="001147E6">
            <w:pPr>
              <w:spacing w:line="256" w:lineRule="auto"/>
              <w:rPr>
                <w:rFonts w:eastAsia="Arial" w:hint="default"/>
                <w:szCs w:val="22"/>
                <w:lang w:eastAsia="en-US"/>
              </w:rPr>
            </w:pPr>
            <w:r>
              <w:rPr>
                <w:rFonts w:eastAsia="Arial"/>
                <w:szCs w:val="22"/>
                <w:lang w:eastAsia="en-US"/>
              </w:rPr>
              <w:t>Firma</w:t>
            </w:r>
          </w:p>
        </w:tc>
        <w:tc>
          <w:tcPr>
            <w:tcW w:w="5441" w:type="dxa"/>
            <w:tcBorders>
              <w:top w:val="nil"/>
              <w:left w:val="single" w:sz="4" w:space="0" w:color="auto"/>
              <w:bottom w:val="nil"/>
              <w:right w:val="single" w:sz="4" w:space="0" w:color="auto"/>
            </w:tcBorders>
          </w:tcPr>
          <w:p w:rsidR="001147E6" w:rsidRPr="001147E6" w:rsidRDefault="001147E6">
            <w:pPr>
              <w:spacing w:line="256" w:lineRule="auto"/>
              <w:rPr>
                <w:rFonts w:eastAsia="Arial" w:hint="default"/>
                <w:szCs w:val="22"/>
                <w:lang w:eastAsia="en-US"/>
              </w:rPr>
            </w:pPr>
            <w:r w:rsidRPr="001147E6">
              <w:rPr>
                <w:rFonts w:eastAsia="Arial"/>
                <w:szCs w:val="22"/>
                <w:lang w:eastAsia="en-US"/>
              </w:rPr>
              <w:t>{stelle_1_firma}</w:t>
            </w:r>
          </w:p>
        </w:tc>
        <w:tc>
          <w:tcPr>
            <w:tcW w:w="1949" w:type="dxa"/>
            <w:vMerge/>
            <w:tcBorders>
              <w:left w:val="single" w:sz="4" w:space="0" w:color="auto"/>
              <w:right w:val="single" w:sz="4" w:space="0" w:color="auto"/>
            </w:tcBorders>
          </w:tcPr>
          <w:p w:rsidR="001147E6" w:rsidRPr="001147E6" w:rsidRDefault="001147E6">
            <w:pPr>
              <w:spacing w:line="256" w:lineRule="auto"/>
              <w:rPr>
                <w:rFonts w:eastAsia="Arial" w:hint="default"/>
                <w:b/>
                <w:bCs/>
                <w:szCs w:val="22"/>
                <w:lang w:eastAsia="en-US"/>
              </w:rPr>
            </w:pPr>
          </w:p>
        </w:tc>
      </w:tr>
      <w:tr w:rsidR="001147E6" w:rsidTr="00BB51B3">
        <w:trPr>
          <w:trHeight w:val="280"/>
        </w:trPr>
        <w:tc>
          <w:tcPr>
            <w:tcW w:w="2351" w:type="dxa"/>
            <w:tcBorders>
              <w:top w:val="nil"/>
              <w:left w:val="single" w:sz="4" w:space="0" w:color="auto"/>
              <w:bottom w:val="nil"/>
              <w:right w:val="single" w:sz="4" w:space="0" w:color="auto"/>
            </w:tcBorders>
            <w:hideMark/>
          </w:tcPr>
          <w:p w:rsidR="001147E6" w:rsidRDefault="005F00A3">
            <w:pPr>
              <w:spacing w:line="256" w:lineRule="auto"/>
              <w:rPr>
                <w:rFonts w:eastAsia="Arial" w:hint="default"/>
                <w:szCs w:val="22"/>
                <w:lang w:eastAsia="en-US"/>
              </w:rPr>
            </w:pPr>
            <w:r>
              <w:rPr>
                <w:rFonts w:eastAsia="Arial" w:hint="default"/>
                <w:szCs w:val="22"/>
                <w:lang w:eastAsia="en-US"/>
              </w:rPr>
              <w:t>PLZ, ORT</w:t>
            </w:r>
          </w:p>
        </w:tc>
        <w:tc>
          <w:tcPr>
            <w:tcW w:w="5441" w:type="dxa"/>
            <w:tcBorders>
              <w:top w:val="nil"/>
              <w:left w:val="single" w:sz="4" w:space="0" w:color="auto"/>
              <w:bottom w:val="nil"/>
              <w:right w:val="single" w:sz="4" w:space="0" w:color="auto"/>
            </w:tcBorders>
            <w:hideMark/>
          </w:tcPr>
          <w:p w:rsidR="001147E6" w:rsidRPr="001147E6" w:rsidRDefault="001147E6">
            <w:pPr>
              <w:spacing w:line="256" w:lineRule="auto"/>
              <w:rPr>
                <w:rFonts w:eastAsia="Arial" w:hint="default"/>
                <w:bCs/>
                <w:noProof/>
                <w:color w:val="FF0000"/>
                <w:szCs w:val="22"/>
                <w:lang w:eastAsia="en-US"/>
              </w:rPr>
            </w:pPr>
            <w:r w:rsidRPr="001147E6">
              <w:rPr>
                <w:rFonts w:eastAsia="Arial"/>
                <w:bCs/>
                <w:noProof/>
                <w:szCs w:val="22"/>
                <w:lang w:eastAsia="en-US"/>
              </w:rPr>
              <w:t>{stelle_1_adresse}</w:t>
            </w:r>
          </w:p>
        </w:tc>
        <w:tc>
          <w:tcPr>
            <w:tcW w:w="1949" w:type="dxa"/>
            <w:vMerge/>
            <w:tcBorders>
              <w:left w:val="single" w:sz="4" w:space="0" w:color="auto"/>
              <w:right w:val="single" w:sz="4" w:space="0" w:color="auto"/>
            </w:tcBorders>
          </w:tcPr>
          <w:p w:rsidR="001147E6" w:rsidRPr="001147E6" w:rsidRDefault="001147E6">
            <w:pPr>
              <w:spacing w:line="256" w:lineRule="auto"/>
              <w:rPr>
                <w:rFonts w:eastAsia="Arial" w:hint="default"/>
                <w:bCs/>
                <w:noProof/>
                <w:color w:val="FF0000"/>
                <w:szCs w:val="22"/>
                <w:lang w:eastAsia="en-US"/>
              </w:rPr>
            </w:pPr>
          </w:p>
        </w:tc>
      </w:tr>
      <w:tr w:rsidR="001147E6" w:rsidTr="00BB51B3">
        <w:trPr>
          <w:trHeight w:val="280"/>
        </w:trPr>
        <w:tc>
          <w:tcPr>
            <w:tcW w:w="2351" w:type="dxa"/>
            <w:tcBorders>
              <w:top w:val="nil"/>
              <w:left w:val="single" w:sz="4" w:space="0" w:color="auto"/>
              <w:bottom w:val="nil"/>
              <w:right w:val="single" w:sz="4" w:space="0" w:color="auto"/>
            </w:tcBorders>
            <w:hideMark/>
          </w:tcPr>
          <w:p w:rsidR="001147E6" w:rsidRDefault="005F00A3">
            <w:pPr>
              <w:spacing w:line="256" w:lineRule="auto"/>
              <w:rPr>
                <w:rFonts w:eastAsia="Arial" w:hint="default"/>
                <w:szCs w:val="22"/>
                <w:lang w:eastAsia="en-US"/>
              </w:rPr>
            </w:pPr>
            <w:r>
              <w:rPr>
                <w:rFonts w:eastAsia="Arial" w:hint="default"/>
                <w:szCs w:val="22"/>
                <w:lang w:eastAsia="en-US"/>
              </w:rPr>
              <w:t>Straße, Nr.</w:t>
            </w:r>
          </w:p>
        </w:tc>
        <w:tc>
          <w:tcPr>
            <w:tcW w:w="5441" w:type="dxa"/>
            <w:tcBorders>
              <w:top w:val="nil"/>
              <w:left w:val="single" w:sz="4" w:space="0" w:color="auto"/>
              <w:bottom w:val="nil"/>
              <w:right w:val="single" w:sz="4" w:space="0" w:color="auto"/>
            </w:tcBorders>
          </w:tcPr>
          <w:p w:rsidR="001147E6" w:rsidRDefault="001147E6">
            <w:pPr>
              <w:spacing w:line="256" w:lineRule="auto"/>
              <w:rPr>
                <w:rFonts w:eastAsia="Arial" w:hint="default"/>
                <w:szCs w:val="22"/>
                <w:lang w:eastAsia="en-US"/>
              </w:rPr>
            </w:pPr>
          </w:p>
        </w:tc>
        <w:tc>
          <w:tcPr>
            <w:tcW w:w="1949" w:type="dxa"/>
            <w:vMerge/>
            <w:tcBorders>
              <w:left w:val="single" w:sz="4" w:space="0" w:color="auto"/>
              <w:right w:val="single" w:sz="4" w:space="0" w:color="auto"/>
            </w:tcBorders>
          </w:tcPr>
          <w:p w:rsidR="001147E6" w:rsidRDefault="001147E6">
            <w:pPr>
              <w:spacing w:line="256" w:lineRule="auto"/>
              <w:rPr>
                <w:rFonts w:eastAsia="Arial" w:hint="default"/>
                <w:szCs w:val="22"/>
                <w:lang w:eastAsia="en-US"/>
              </w:rPr>
            </w:pPr>
          </w:p>
        </w:tc>
      </w:tr>
      <w:tr w:rsidR="001147E6" w:rsidTr="00BB51B3">
        <w:trPr>
          <w:trHeight w:val="210"/>
        </w:trPr>
        <w:tc>
          <w:tcPr>
            <w:tcW w:w="2351" w:type="dxa"/>
            <w:tcBorders>
              <w:top w:val="nil"/>
              <w:left w:val="single" w:sz="4" w:space="0" w:color="auto"/>
              <w:bottom w:val="nil"/>
              <w:right w:val="single" w:sz="4" w:space="0" w:color="auto"/>
            </w:tcBorders>
            <w:hideMark/>
          </w:tcPr>
          <w:p w:rsidR="001147E6" w:rsidRDefault="005F00A3">
            <w:pPr>
              <w:spacing w:line="256" w:lineRule="auto"/>
              <w:rPr>
                <w:rFonts w:eastAsia="Arial" w:hint="default"/>
                <w:szCs w:val="22"/>
                <w:lang w:eastAsia="en-US"/>
              </w:rPr>
            </w:pPr>
            <w:r>
              <w:rPr>
                <w:rFonts w:eastAsia="Arial" w:hint="default"/>
                <w:szCs w:val="22"/>
                <w:lang w:eastAsia="en-US"/>
              </w:rPr>
              <w:t>Region</w:t>
            </w:r>
          </w:p>
        </w:tc>
        <w:tc>
          <w:tcPr>
            <w:tcW w:w="5441" w:type="dxa"/>
            <w:tcBorders>
              <w:top w:val="nil"/>
              <w:left w:val="single" w:sz="4" w:space="0" w:color="auto"/>
              <w:bottom w:val="nil"/>
              <w:right w:val="single" w:sz="4" w:space="0" w:color="auto"/>
            </w:tcBorders>
          </w:tcPr>
          <w:p w:rsidR="001147E6" w:rsidRDefault="001147E6">
            <w:pPr>
              <w:spacing w:line="256" w:lineRule="auto"/>
              <w:rPr>
                <w:rFonts w:eastAsia="Arial" w:hint="default"/>
                <w:szCs w:val="22"/>
                <w:lang w:eastAsia="en-US"/>
              </w:rPr>
            </w:pPr>
          </w:p>
        </w:tc>
        <w:tc>
          <w:tcPr>
            <w:tcW w:w="1949" w:type="dxa"/>
            <w:vMerge/>
            <w:tcBorders>
              <w:left w:val="single" w:sz="4" w:space="0" w:color="auto"/>
              <w:right w:val="single" w:sz="4" w:space="0" w:color="auto"/>
            </w:tcBorders>
          </w:tcPr>
          <w:p w:rsidR="001147E6" w:rsidRDefault="001147E6">
            <w:pPr>
              <w:spacing w:line="256" w:lineRule="auto"/>
              <w:rPr>
                <w:rFonts w:eastAsia="Arial" w:hint="default"/>
                <w:szCs w:val="22"/>
                <w:lang w:eastAsia="en-US"/>
              </w:rPr>
            </w:pPr>
          </w:p>
        </w:tc>
      </w:tr>
      <w:tr w:rsidR="001147E6" w:rsidTr="00BB51B3">
        <w:trPr>
          <w:trHeight w:val="280"/>
        </w:trPr>
        <w:tc>
          <w:tcPr>
            <w:tcW w:w="2351" w:type="dxa"/>
            <w:tcBorders>
              <w:top w:val="nil"/>
              <w:left w:val="single" w:sz="4" w:space="0" w:color="auto"/>
              <w:bottom w:val="nil"/>
              <w:right w:val="single" w:sz="4" w:space="0" w:color="auto"/>
            </w:tcBorders>
          </w:tcPr>
          <w:p w:rsidR="001147E6" w:rsidRDefault="00D96C2C">
            <w:pPr>
              <w:spacing w:line="256" w:lineRule="auto"/>
              <w:rPr>
                <w:rFonts w:eastAsia="Arial" w:hint="default"/>
                <w:szCs w:val="22"/>
                <w:lang w:eastAsia="en-US"/>
              </w:rPr>
            </w:pPr>
            <w:r>
              <w:rPr>
                <w:rFonts w:eastAsia="Arial" w:hint="default"/>
                <w:szCs w:val="22"/>
                <w:lang w:eastAsia="en-US"/>
              </w:rPr>
              <w:t>Link zur Stelle:</w:t>
            </w:r>
          </w:p>
        </w:tc>
        <w:tc>
          <w:tcPr>
            <w:tcW w:w="5441" w:type="dxa"/>
            <w:tcBorders>
              <w:top w:val="nil"/>
              <w:left w:val="single" w:sz="4" w:space="0" w:color="auto"/>
              <w:bottom w:val="nil"/>
              <w:right w:val="single" w:sz="4" w:space="0" w:color="auto"/>
            </w:tcBorders>
          </w:tcPr>
          <w:p w:rsidR="001147E6" w:rsidRPr="007502AB" w:rsidRDefault="005A136E">
            <w:pPr>
              <w:spacing w:line="256" w:lineRule="auto"/>
              <w:rPr>
                <w:rFonts w:eastAsia="Arial" w:hint="default"/>
                <w:sz w:val="18"/>
                <w:szCs w:val="18"/>
                <w:lang w:eastAsia="en-US"/>
              </w:rPr>
            </w:pPr>
            <w:r>
              <w:rPr>
                <w:rFonts w:eastAsia="Arial" w:hint="default"/>
                <w:sz w:val="18"/>
                <w:szCs w:val="18"/>
                <w:lang w:eastAsia="en-US"/>
              </w:rPr>
              <w:t>{stelle_1_qr}</w:t>
            </w:r>
          </w:p>
        </w:tc>
        <w:tc>
          <w:tcPr>
            <w:tcW w:w="1949" w:type="dxa"/>
            <w:vMerge/>
            <w:tcBorders>
              <w:left w:val="single" w:sz="4" w:space="0" w:color="auto"/>
              <w:right w:val="single" w:sz="4" w:space="0" w:color="auto"/>
            </w:tcBorders>
          </w:tcPr>
          <w:p w:rsidR="001147E6" w:rsidRDefault="001147E6">
            <w:pPr>
              <w:spacing w:line="256" w:lineRule="auto"/>
              <w:rPr>
                <w:rFonts w:eastAsia="Arial" w:hint="default"/>
                <w:szCs w:val="22"/>
                <w:lang w:eastAsia="en-US"/>
              </w:rPr>
            </w:pPr>
          </w:p>
        </w:tc>
      </w:tr>
      <w:tr w:rsidR="001147E6" w:rsidTr="00BB51B3">
        <w:trPr>
          <w:trHeight w:val="280"/>
        </w:trPr>
        <w:tc>
          <w:tcPr>
            <w:tcW w:w="2351" w:type="dxa"/>
            <w:tcBorders>
              <w:top w:val="nil"/>
              <w:left w:val="single" w:sz="4" w:space="0" w:color="auto"/>
              <w:bottom w:val="single" w:sz="4" w:space="0" w:color="auto"/>
              <w:right w:val="single" w:sz="4" w:space="0" w:color="auto"/>
            </w:tcBorders>
          </w:tcPr>
          <w:p w:rsidR="001147E6" w:rsidRDefault="001147E6">
            <w:pPr>
              <w:spacing w:line="256" w:lineRule="auto"/>
              <w:rPr>
                <w:rFonts w:eastAsia="Arial" w:hint="default"/>
                <w:szCs w:val="22"/>
                <w:lang w:eastAsia="en-US"/>
              </w:rPr>
            </w:pPr>
          </w:p>
        </w:tc>
        <w:tc>
          <w:tcPr>
            <w:tcW w:w="5441" w:type="dxa"/>
            <w:tcBorders>
              <w:top w:val="nil"/>
              <w:left w:val="single" w:sz="4" w:space="0" w:color="auto"/>
              <w:bottom w:val="single" w:sz="4" w:space="0" w:color="auto"/>
              <w:right w:val="single" w:sz="4" w:space="0" w:color="auto"/>
            </w:tcBorders>
          </w:tcPr>
          <w:p w:rsidR="001147E6" w:rsidRDefault="001147E6">
            <w:pPr>
              <w:spacing w:line="256" w:lineRule="auto"/>
              <w:rPr>
                <w:rFonts w:eastAsia="Arial" w:hint="default"/>
                <w:szCs w:val="22"/>
                <w:lang w:eastAsia="en-US"/>
              </w:rPr>
            </w:pPr>
          </w:p>
        </w:tc>
        <w:tc>
          <w:tcPr>
            <w:tcW w:w="1949" w:type="dxa"/>
            <w:vMerge/>
            <w:tcBorders>
              <w:left w:val="single" w:sz="4" w:space="0" w:color="auto"/>
              <w:bottom w:val="single" w:sz="4" w:space="0" w:color="auto"/>
              <w:right w:val="single" w:sz="4" w:space="0" w:color="auto"/>
            </w:tcBorders>
          </w:tcPr>
          <w:p w:rsidR="001147E6" w:rsidRDefault="001147E6">
            <w:pPr>
              <w:spacing w:line="256" w:lineRule="auto"/>
              <w:rPr>
                <w:rFonts w:eastAsia="Arial" w:hint="default"/>
                <w:szCs w:val="22"/>
                <w:lang w:eastAsia="en-US"/>
              </w:rPr>
            </w:pPr>
          </w:p>
        </w:tc>
      </w:tr>
      <w:bookmarkEnd w:id="6"/>
    </w:tbl>
    <w:p w:rsidR="00F30CA2" w:rsidRDefault="00F30CA2" w:rsidP="00F30CA2">
      <w:pPr>
        <w:rPr>
          <w:rFonts w:hint="default"/>
          <w:szCs w:val="22"/>
        </w:rPr>
      </w:pPr>
    </w:p>
    <w:p w:rsidR="00870E5E" w:rsidRDefault="00870E5E" w:rsidP="00F30CA2">
      <w:pPr>
        <w:rPr>
          <w:rFonts w:hint="default"/>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351"/>
        <w:gridCol w:w="5441"/>
        <w:gridCol w:w="1949"/>
      </w:tblGrid>
      <w:tr w:rsidR="001147E6" w:rsidTr="00BB51B3">
        <w:trPr>
          <w:trHeight w:val="280"/>
        </w:trPr>
        <w:tc>
          <w:tcPr>
            <w:tcW w:w="2351" w:type="dxa"/>
            <w:tcBorders>
              <w:top w:val="single" w:sz="4" w:space="0" w:color="auto"/>
              <w:left w:val="single" w:sz="4" w:space="0" w:color="auto"/>
              <w:bottom w:val="nil"/>
              <w:right w:val="single" w:sz="4" w:space="0" w:color="auto"/>
            </w:tcBorders>
            <w:hideMark/>
          </w:tcPr>
          <w:p w:rsidR="001147E6" w:rsidRDefault="001147E6" w:rsidP="008B1A7A">
            <w:pPr>
              <w:spacing w:line="256" w:lineRule="auto"/>
              <w:rPr>
                <w:rFonts w:eastAsia="Arial" w:hint="default"/>
                <w:szCs w:val="22"/>
                <w:lang w:eastAsia="en-US"/>
              </w:rPr>
            </w:pPr>
            <w:r>
              <w:rPr>
                <w:rFonts w:eastAsia="Arial"/>
                <w:szCs w:val="22"/>
                <w:lang w:eastAsia="en-US"/>
              </w:rPr>
              <w:t>Stellenangebot als:</w:t>
            </w:r>
          </w:p>
        </w:tc>
        <w:tc>
          <w:tcPr>
            <w:tcW w:w="5441" w:type="dxa"/>
            <w:tcBorders>
              <w:top w:val="single" w:sz="4" w:space="0" w:color="auto"/>
              <w:left w:val="single" w:sz="4" w:space="0" w:color="auto"/>
              <w:bottom w:val="nil"/>
              <w:right w:val="single" w:sz="4" w:space="0" w:color="auto"/>
            </w:tcBorders>
          </w:tcPr>
          <w:p w:rsidR="001147E6" w:rsidRDefault="001147E6" w:rsidP="008B1A7A">
            <w:pPr>
              <w:spacing w:line="256" w:lineRule="auto"/>
              <w:rPr>
                <w:rFonts w:eastAsia="Arial" w:hint="default"/>
                <w:noProof/>
                <w:szCs w:val="22"/>
                <w:lang w:eastAsia="en-US"/>
              </w:rPr>
            </w:pPr>
            <w:r w:rsidRPr="001147E6">
              <w:rPr>
                <w:rFonts w:eastAsia="Arial"/>
                <w:b/>
                <w:bCs/>
                <w:szCs w:val="22"/>
                <w:lang w:eastAsia="en-US"/>
              </w:rPr>
              <w:t>{stelle_</w:t>
            </w:r>
            <w:r>
              <w:rPr>
                <w:rFonts w:eastAsia="Arial" w:hint="default"/>
                <w:b/>
                <w:bCs/>
                <w:szCs w:val="22"/>
                <w:lang w:eastAsia="en-US"/>
              </w:rPr>
              <w:t>2</w:t>
            </w:r>
            <w:r w:rsidRPr="001147E6">
              <w:rPr>
                <w:rFonts w:eastAsia="Arial"/>
                <w:b/>
                <w:bCs/>
                <w:szCs w:val="22"/>
                <w:lang w:eastAsia="en-US"/>
              </w:rPr>
              <w:t>_</w:t>
            </w:r>
            <w:r>
              <w:rPr>
                <w:rFonts w:eastAsia="Arial" w:hint="default"/>
                <w:b/>
                <w:bCs/>
                <w:szCs w:val="22"/>
                <w:lang w:eastAsia="en-US"/>
              </w:rPr>
              <w:t>titel</w:t>
            </w:r>
            <w:r w:rsidRPr="001147E6">
              <w:rPr>
                <w:rFonts w:eastAsia="Arial"/>
                <w:b/>
                <w:bCs/>
                <w:szCs w:val="22"/>
                <w:lang w:eastAsia="en-US"/>
              </w:rPr>
              <w:t>}</w:t>
            </w:r>
          </w:p>
        </w:tc>
        <w:tc>
          <w:tcPr>
            <w:tcW w:w="1949" w:type="dxa"/>
            <w:vMerge w:val="restart"/>
            <w:tcBorders>
              <w:top w:val="single" w:sz="4" w:space="0" w:color="auto"/>
              <w:left w:val="single" w:sz="4" w:space="0" w:color="auto"/>
              <w:right w:val="single" w:sz="4" w:space="0" w:color="auto"/>
            </w:tcBorders>
          </w:tcPr>
          <w:p w:rsidR="00870E5E" w:rsidRDefault="00870E5E" w:rsidP="00631546">
            <w:pPr>
              <w:spacing w:line="256" w:lineRule="auto"/>
              <w:jc w:val="center"/>
              <w:rPr>
                <w:rFonts w:eastAsia="Arial" w:hint="default"/>
                <w:noProof/>
                <w:szCs w:val="22"/>
                <w:lang w:eastAsia="en-US"/>
              </w:rPr>
            </w:pPr>
          </w:p>
          <w:p w:rsidR="00631546" w:rsidRDefault="00631546" w:rsidP="00631546">
            <w:pPr>
              <w:spacing w:line="256" w:lineRule="auto"/>
              <w:jc w:val="center"/>
              <w:rPr>
                <w:rFonts w:eastAsia="Arial" w:hint="default"/>
                <w:noProof/>
                <w:szCs w:val="22"/>
                <w:lang w:eastAsia="en-US"/>
              </w:rPr>
            </w:pPr>
          </w:p>
        </w:tc>
      </w:tr>
      <w:tr w:rsidR="001147E6" w:rsidTr="00BB51B3">
        <w:trPr>
          <w:trHeight w:val="280"/>
        </w:trPr>
        <w:tc>
          <w:tcPr>
            <w:tcW w:w="2351" w:type="dxa"/>
            <w:tcBorders>
              <w:top w:val="nil"/>
              <w:left w:val="single" w:sz="4" w:space="0" w:color="auto"/>
              <w:bottom w:val="nil"/>
              <w:right w:val="single" w:sz="4" w:space="0" w:color="auto"/>
            </w:tcBorders>
            <w:hideMark/>
          </w:tcPr>
          <w:p w:rsidR="001147E6" w:rsidRDefault="001147E6" w:rsidP="008B1A7A">
            <w:pPr>
              <w:spacing w:line="256" w:lineRule="auto"/>
              <w:rPr>
                <w:rFonts w:eastAsia="Arial" w:hint="default"/>
                <w:szCs w:val="22"/>
                <w:lang w:eastAsia="en-US"/>
              </w:rPr>
            </w:pPr>
            <w:r>
              <w:rPr>
                <w:rFonts w:eastAsia="Arial"/>
                <w:szCs w:val="22"/>
                <w:lang w:eastAsia="en-US"/>
              </w:rPr>
              <w:t>Firma</w:t>
            </w:r>
          </w:p>
        </w:tc>
        <w:tc>
          <w:tcPr>
            <w:tcW w:w="5441" w:type="dxa"/>
            <w:tcBorders>
              <w:top w:val="nil"/>
              <w:left w:val="single" w:sz="4" w:space="0" w:color="auto"/>
              <w:bottom w:val="nil"/>
              <w:right w:val="single" w:sz="4" w:space="0" w:color="auto"/>
            </w:tcBorders>
          </w:tcPr>
          <w:p w:rsidR="001147E6" w:rsidRPr="001147E6" w:rsidRDefault="001147E6" w:rsidP="008B1A7A">
            <w:pPr>
              <w:spacing w:line="256" w:lineRule="auto"/>
              <w:rPr>
                <w:rFonts w:eastAsia="Arial" w:hint="default"/>
                <w:szCs w:val="22"/>
                <w:lang w:eastAsia="en-US"/>
              </w:rPr>
            </w:pPr>
            <w:r w:rsidRPr="001147E6">
              <w:rPr>
                <w:rFonts w:eastAsia="Arial"/>
                <w:szCs w:val="22"/>
                <w:lang w:eastAsia="en-US"/>
              </w:rPr>
              <w:t>{stelle_</w:t>
            </w:r>
            <w:r w:rsidRPr="001147E6">
              <w:rPr>
                <w:rFonts w:eastAsia="Arial" w:hint="default"/>
                <w:szCs w:val="22"/>
                <w:lang w:eastAsia="en-US"/>
              </w:rPr>
              <w:t>2</w:t>
            </w:r>
            <w:r w:rsidRPr="001147E6">
              <w:rPr>
                <w:rFonts w:eastAsia="Arial"/>
                <w:szCs w:val="22"/>
                <w:lang w:eastAsia="en-US"/>
              </w:rPr>
              <w:t>_firma}</w:t>
            </w:r>
          </w:p>
        </w:tc>
        <w:tc>
          <w:tcPr>
            <w:tcW w:w="1949" w:type="dxa"/>
            <w:vMerge/>
            <w:tcBorders>
              <w:left w:val="single" w:sz="4" w:space="0" w:color="auto"/>
              <w:right w:val="single" w:sz="4" w:space="0" w:color="auto"/>
            </w:tcBorders>
          </w:tcPr>
          <w:p w:rsidR="001147E6" w:rsidRPr="001147E6" w:rsidRDefault="001147E6" w:rsidP="008B1A7A">
            <w:pPr>
              <w:spacing w:line="256" w:lineRule="auto"/>
              <w:rPr>
                <w:rFonts w:eastAsia="Arial" w:hint="default"/>
                <w:szCs w:val="22"/>
                <w:lang w:eastAsia="en-US"/>
              </w:rPr>
            </w:pPr>
          </w:p>
        </w:tc>
      </w:tr>
      <w:tr w:rsidR="005F00A3" w:rsidTr="00BB51B3">
        <w:trPr>
          <w:trHeight w:val="280"/>
        </w:trPr>
        <w:tc>
          <w:tcPr>
            <w:tcW w:w="2351" w:type="dxa"/>
            <w:tcBorders>
              <w:top w:val="nil"/>
              <w:left w:val="single" w:sz="4" w:space="0" w:color="auto"/>
              <w:bottom w:val="nil"/>
              <w:right w:val="single" w:sz="4" w:space="0" w:color="auto"/>
            </w:tcBorders>
          </w:tcPr>
          <w:p w:rsidR="005F00A3" w:rsidRDefault="005F00A3" w:rsidP="005F00A3">
            <w:pPr>
              <w:spacing w:line="256" w:lineRule="auto"/>
              <w:rPr>
                <w:rFonts w:eastAsia="Arial" w:hint="default"/>
                <w:szCs w:val="22"/>
                <w:lang w:eastAsia="en-US"/>
              </w:rPr>
            </w:pPr>
            <w:r>
              <w:rPr>
                <w:rFonts w:eastAsia="Arial" w:hint="default"/>
                <w:szCs w:val="22"/>
                <w:lang w:eastAsia="en-US"/>
              </w:rPr>
              <w:t>PLZ, ORT</w:t>
            </w:r>
          </w:p>
        </w:tc>
        <w:tc>
          <w:tcPr>
            <w:tcW w:w="5441" w:type="dxa"/>
            <w:tcBorders>
              <w:top w:val="nil"/>
              <w:left w:val="single" w:sz="4" w:space="0" w:color="auto"/>
              <w:bottom w:val="nil"/>
              <w:right w:val="single" w:sz="4" w:space="0" w:color="auto"/>
            </w:tcBorders>
            <w:hideMark/>
          </w:tcPr>
          <w:p w:rsidR="005F00A3" w:rsidRPr="001147E6" w:rsidRDefault="005F00A3" w:rsidP="005F00A3">
            <w:pPr>
              <w:spacing w:line="256" w:lineRule="auto"/>
              <w:rPr>
                <w:rFonts w:eastAsia="Arial" w:hint="default"/>
                <w:bCs/>
                <w:noProof/>
                <w:szCs w:val="22"/>
                <w:lang w:eastAsia="en-US"/>
              </w:rPr>
            </w:pPr>
            <w:r w:rsidRPr="001147E6">
              <w:rPr>
                <w:rFonts w:eastAsia="Arial"/>
                <w:bCs/>
                <w:noProof/>
                <w:szCs w:val="22"/>
                <w:lang w:eastAsia="en-US"/>
              </w:rPr>
              <w:t>{stelle_</w:t>
            </w:r>
            <w:r>
              <w:rPr>
                <w:rFonts w:eastAsia="Arial" w:hint="default"/>
                <w:bCs/>
                <w:noProof/>
                <w:szCs w:val="22"/>
                <w:lang w:eastAsia="en-US"/>
              </w:rPr>
              <w:t>2</w:t>
            </w:r>
            <w:r w:rsidRPr="001147E6">
              <w:rPr>
                <w:rFonts w:eastAsia="Arial"/>
                <w:bCs/>
                <w:noProof/>
                <w:szCs w:val="22"/>
                <w:lang w:eastAsia="en-US"/>
              </w:rPr>
              <w:t>_adresse}</w:t>
            </w:r>
          </w:p>
        </w:tc>
        <w:tc>
          <w:tcPr>
            <w:tcW w:w="1949" w:type="dxa"/>
            <w:vMerge/>
            <w:tcBorders>
              <w:left w:val="single" w:sz="4" w:space="0" w:color="auto"/>
              <w:right w:val="single" w:sz="4" w:space="0" w:color="auto"/>
            </w:tcBorders>
          </w:tcPr>
          <w:p w:rsidR="005F00A3" w:rsidRPr="001147E6" w:rsidRDefault="005F00A3" w:rsidP="005F00A3">
            <w:pPr>
              <w:spacing w:line="256" w:lineRule="auto"/>
              <w:rPr>
                <w:rFonts w:eastAsia="Arial" w:hint="default"/>
                <w:bCs/>
                <w:noProof/>
                <w:szCs w:val="22"/>
                <w:lang w:eastAsia="en-US"/>
              </w:rPr>
            </w:pPr>
          </w:p>
        </w:tc>
      </w:tr>
      <w:tr w:rsidR="005F00A3" w:rsidTr="00BB51B3">
        <w:trPr>
          <w:trHeight w:val="280"/>
        </w:trPr>
        <w:tc>
          <w:tcPr>
            <w:tcW w:w="2351" w:type="dxa"/>
            <w:tcBorders>
              <w:top w:val="nil"/>
              <w:left w:val="single" w:sz="4" w:space="0" w:color="auto"/>
              <w:bottom w:val="nil"/>
              <w:right w:val="single" w:sz="4" w:space="0" w:color="auto"/>
            </w:tcBorders>
          </w:tcPr>
          <w:p w:rsidR="005F00A3" w:rsidRDefault="005F00A3" w:rsidP="005F00A3">
            <w:pPr>
              <w:spacing w:line="256" w:lineRule="auto"/>
              <w:rPr>
                <w:rFonts w:eastAsia="Arial" w:hint="default"/>
                <w:szCs w:val="22"/>
                <w:lang w:eastAsia="en-US"/>
              </w:rPr>
            </w:pPr>
            <w:r>
              <w:rPr>
                <w:rFonts w:eastAsia="Arial" w:hint="default"/>
                <w:szCs w:val="22"/>
                <w:lang w:eastAsia="en-US"/>
              </w:rPr>
              <w:t>Straße, Nr.</w:t>
            </w:r>
          </w:p>
        </w:tc>
        <w:tc>
          <w:tcPr>
            <w:tcW w:w="5441" w:type="dxa"/>
            <w:tcBorders>
              <w:top w:val="nil"/>
              <w:left w:val="single" w:sz="4" w:space="0" w:color="auto"/>
              <w:bottom w:val="nil"/>
              <w:right w:val="single" w:sz="4" w:space="0" w:color="auto"/>
            </w:tcBorders>
          </w:tcPr>
          <w:p w:rsidR="005F00A3" w:rsidRDefault="005F00A3" w:rsidP="005F00A3">
            <w:pPr>
              <w:spacing w:line="256" w:lineRule="auto"/>
              <w:rPr>
                <w:rFonts w:eastAsia="Arial" w:hint="default"/>
                <w:szCs w:val="22"/>
                <w:lang w:eastAsia="en-US"/>
              </w:rPr>
            </w:pPr>
          </w:p>
        </w:tc>
        <w:tc>
          <w:tcPr>
            <w:tcW w:w="1949" w:type="dxa"/>
            <w:vMerge/>
            <w:tcBorders>
              <w:left w:val="single" w:sz="4" w:space="0" w:color="auto"/>
              <w:right w:val="single" w:sz="4" w:space="0" w:color="auto"/>
            </w:tcBorders>
          </w:tcPr>
          <w:p w:rsidR="005F00A3" w:rsidRDefault="005F00A3" w:rsidP="005F00A3">
            <w:pPr>
              <w:spacing w:line="256" w:lineRule="auto"/>
              <w:rPr>
                <w:rFonts w:eastAsia="Arial" w:hint="default"/>
                <w:szCs w:val="22"/>
                <w:lang w:eastAsia="en-US"/>
              </w:rPr>
            </w:pPr>
          </w:p>
        </w:tc>
      </w:tr>
      <w:tr w:rsidR="005F00A3" w:rsidTr="00BB51B3">
        <w:trPr>
          <w:trHeight w:val="210"/>
        </w:trPr>
        <w:tc>
          <w:tcPr>
            <w:tcW w:w="2351" w:type="dxa"/>
            <w:tcBorders>
              <w:top w:val="nil"/>
              <w:left w:val="single" w:sz="4" w:space="0" w:color="auto"/>
              <w:bottom w:val="nil"/>
              <w:right w:val="single" w:sz="4" w:space="0" w:color="auto"/>
            </w:tcBorders>
          </w:tcPr>
          <w:p w:rsidR="005F00A3" w:rsidRDefault="005F00A3" w:rsidP="005F00A3">
            <w:pPr>
              <w:spacing w:line="256" w:lineRule="auto"/>
              <w:rPr>
                <w:rFonts w:eastAsia="Arial" w:hint="default"/>
                <w:szCs w:val="22"/>
                <w:lang w:eastAsia="en-US"/>
              </w:rPr>
            </w:pPr>
            <w:r>
              <w:rPr>
                <w:rFonts w:eastAsia="Arial" w:hint="default"/>
                <w:szCs w:val="22"/>
                <w:lang w:eastAsia="en-US"/>
              </w:rPr>
              <w:t>Region</w:t>
            </w:r>
          </w:p>
        </w:tc>
        <w:tc>
          <w:tcPr>
            <w:tcW w:w="5441" w:type="dxa"/>
            <w:tcBorders>
              <w:top w:val="nil"/>
              <w:left w:val="single" w:sz="4" w:space="0" w:color="auto"/>
              <w:bottom w:val="nil"/>
              <w:right w:val="single" w:sz="4" w:space="0" w:color="auto"/>
            </w:tcBorders>
          </w:tcPr>
          <w:p w:rsidR="005F00A3" w:rsidRDefault="005F00A3" w:rsidP="005F00A3">
            <w:pPr>
              <w:spacing w:line="256" w:lineRule="auto"/>
              <w:rPr>
                <w:rFonts w:eastAsia="Arial" w:hint="default"/>
                <w:szCs w:val="22"/>
                <w:lang w:eastAsia="en-US"/>
              </w:rPr>
            </w:pPr>
          </w:p>
        </w:tc>
        <w:tc>
          <w:tcPr>
            <w:tcW w:w="1949" w:type="dxa"/>
            <w:vMerge/>
            <w:tcBorders>
              <w:left w:val="single" w:sz="4" w:space="0" w:color="auto"/>
              <w:right w:val="single" w:sz="4" w:space="0" w:color="auto"/>
            </w:tcBorders>
          </w:tcPr>
          <w:p w:rsidR="005F00A3" w:rsidRDefault="005F00A3" w:rsidP="005F00A3">
            <w:pPr>
              <w:spacing w:line="256" w:lineRule="auto"/>
              <w:rPr>
                <w:rFonts w:eastAsia="Arial" w:hint="default"/>
                <w:szCs w:val="22"/>
                <w:lang w:eastAsia="en-US"/>
              </w:rPr>
            </w:pPr>
          </w:p>
        </w:tc>
      </w:tr>
      <w:tr w:rsidR="005F00A3" w:rsidTr="00BB51B3">
        <w:trPr>
          <w:trHeight w:val="280"/>
        </w:trPr>
        <w:tc>
          <w:tcPr>
            <w:tcW w:w="2351" w:type="dxa"/>
            <w:tcBorders>
              <w:top w:val="nil"/>
              <w:left w:val="single" w:sz="4" w:space="0" w:color="auto"/>
              <w:bottom w:val="nil"/>
              <w:right w:val="single" w:sz="4" w:space="0" w:color="auto"/>
            </w:tcBorders>
          </w:tcPr>
          <w:p w:rsidR="005F00A3" w:rsidRDefault="00D96C2C" w:rsidP="005F00A3">
            <w:pPr>
              <w:spacing w:line="256" w:lineRule="auto"/>
              <w:rPr>
                <w:rFonts w:eastAsia="Arial" w:hint="default"/>
                <w:szCs w:val="22"/>
                <w:lang w:eastAsia="en-US"/>
              </w:rPr>
            </w:pPr>
            <w:r>
              <w:rPr>
                <w:rFonts w:eastAsia="Arial" w:hint="default"/>
                <w:szCs w:val="22"/>
                <w:lang w:eastAsia="en-US"/>
              </w:rPr>
              <w:t>Link zur Stelle:</w:t>
            </w:r>
          </w:p>
        </w:tc>
        <w:tc>
          <w:tcPr>
            <w:tcW w:w="5441" w:type="dxa"/>
            <w:tcBorders>
              <w:top w:val="nil"/>
              <w:left w:val="single" w:sz="4" w:space="0" w:color="auto"/>
              <w:bottom w:val="nil"/>
              <w:right w:val="single" w:sz="4" w:space="0" w:color="auto"/>
            </w:tcBorders>
          </w:tcPr>
          <w:p w:rsidR="005F00A3" w:rsidRPr="007502AB" w:rsidRDefault="005A136E" w:rsidP="005F00A3">
            <w:pPr>
              <w:spacing w:line="256" w:lineRule="auto"/>
              <w:rPr>
                <w:rFonts w:eastAsia="Arial" w:hint="default"/>
                <w:sz w:val="18"/>
                <w:szCs w:val="18"/>
                <w:lang w:eastAsia="en-US"/>
              </w:rPr>
            </w:pPr>
            <w:r>
              <w:rPr>
                <w:rFonts w:eastAsia="Arial" w:hint="default"/>
                <w:sz w:val="18"/>
                <w:szCs w:val="18"/>
                <w:lang w:eastAsia="en-US"/>
              </w:rPr>
              <w:t>{stelle_2_qr}</w:t>
            </w:r>
          </w:p>
        </w:tc>
        <w:tc>
          <w:tcPr>
            <w:tcW w:w="1949" w:type="dxa"/>
            <w:vMerge/>
            <w:tcBorders>
              <w:left w:val="single" w:sz="4" w:space="0" w:color="auto"/>
              <w:right w:val="single" w:sz="4" w:space="0" w:color="auto"/>
            </w:tcBorders>
          </w:tcPr>
          <w:p w:rsidR="005F00A3" w:rsidRDefault="005F00A3" w:rsidP="005F00A3">
            <w:pPr>
              <w:spacing w:line="256" w:lineRule="auto"/>
              <w:rPr>
                <w:rFonts w:eastAsia="Arial" w:hint="default"/>
                <w:szCs w:val="22"/>
                <w:lang w:eastAsia="en-US"/>
              </w:rPr>
            </w:pPr>
          </w:p>
        </w:tc>
      </w:tr>
      <w:tr w:rsidR="005F00A3" w:rsidTr="00BB51B3">
        <w:trPr>
          <w:trHeight w:val="280"/>
        </w:trPr>
        <w:tc>
          <w:tcPr>
            <w:tcW w:w="2351" w:type="dxa"/>
            <w:tcBorders>
              <w:top w:val="nil"/>
              <w:left w:val="single" w:sz="4" w:space="0" w:color="auto"/>
              <w:bottom w:val="single" w:sz="4" w:space="0" w:color="auto"/>
              <w:right w:val="single" w:sz="4" w:space="0" w:color="auto"/>
            </w:tcBorders>
          </w:tcPr>
          <w:p w:rsidR="005F00A3" w:rsidRDefault="005F00A3" w:rsidP="005F00A3">
            <w:pPr>
              <w:spacing w:line="256" w:lineRule="auto"/>
              <w:rPr>
                <w:rFonts w:eastAsia="Arial" w:hint="default"/>
                <w:szCs w:val="22"/>
                <w:lang w:eastAsia="en-US"/>
              </w:rPr>
            </w:pPr>
          </w:p>
        </w:tc>
        <w:tc>
          <w:tcPr>
            <w:tcW w:w="5441" w:type="dxa"/>
            <w:tcBorders>
              <w:top w:val="nil"/>
              <w:left w:val="single" w:sz="4" w:space="0" w:color="auto"/>
              <w:bottom w:val="single" w:sz="4" w:space="0" w:color="auto"/>
              <w:right w:val="single" w:sz="4" w:space="0" w:color="auto"/>
            </w:tcBorders>
          </w:tcPr>
          <w:p w:rsidR="005F00A3" w:rsidRDefault="005F00A3" w:rsidP="005F00A3">
            <w:pPr>
              <w:spacing w:line="256" w:lineRule="auto"/>
              <w:rPr>
                <w:rFonts w:eastAsia="Arial" w:hint="default"/>
                <w:szCs w:val="22"/>
                <w:lang w:eastAsia="en-US"/>
              </w:rPr>
            </w:pPr>
          </w:p>
        </w:tc>
        <w:tc>
          <w:tcPr>
            <w:tcW w:w="1949" w:type="dxa"/>
            <w:vMerge/>
            <w:tcBorders>
              <w:left w:val="single" w:sz="4" w:space="0" w:color="auto"/>
              <w:bottom w:val="single" w:sz="4" w:space="0" w:color="auto"/>
              <w:right w:val="single" w:sz="4" w:space="0" w:color="auto"/>
            </w:tcBorders>
          </w:tcPr>
          <w:p w:rsidR="005F00A3" w:rsidRDefault="005F00A3" w:rsidP="005F00A3">
            <w:pPr>
              <w:spacing w:line="256" w:lineRule="auto"/>
              <w:rPr>
                <w:rFonts w:eastAsia="Arial" w:hint="default"/>
                <w:szCs w:val="22"/>
                <w:lang w:eastAsia="en-US"/>
              </w:rPr>
            </w:pPr>
          </w:p>
        </w:tc>
      </w:tr>
    </w:tbl>
    <w:p w:rsidR="00870E5E" w:rsidRDefault="00870E5E" w:rsidP="00F30CA2">
      <w:pPr>
        <w:rPr>
          <w:rFonts w:hint="default"/>
          <w:szCs w:val="22"/>
        </w:rPr>
      </w:pPr>
    </w:p>
    <w:p w:rsidR="005C33C1" w:rsidRDefault="005C33C1">
      <w:pPr>
        <w:widowControl/>
        <w:autoSpaceDE/>
        <w:autoSpaceDN/>
        <w:rPr>
          <w:rFonts w:hint="default"/>
          <w:szCs w:val="22"/>
        </w:rPr>
      </w:pPr>
      <w:r>
        <w:rPr>
          <w:rFonts w:hint="default"/>
          <w:szCs w:val="22"/>
        </w:rPr>
        <w:br w:type="page"/>
      </w:r>
    </w:p>
    <w:p w:rsidR="005B1BCA" w:rsidRDefault="005B1BCA" w:rsidP="00F30CA2">
      <w:pPr>
        <w:rPr>
          <w:rFonts w:hint="default"/>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331"/>
        <w:gridCol w:w="5461"/>
        <w:gridCol w:w="1949"/>
      </w:tblGrid>
      <w:tr w:rsidR="001147E6" w:rsidTr="00BB51B3">
        <w:trPr>
          <w:trHeight w:val="280"/>
        </w:trPr>
        <w:tc>
          <w:tcPr>
            <w:tcW w:w="2331" w:type="dxa"/>
            <w:tcBorders>
              <w:top w:val="single" w:sz="4" w:space="0" w:color="auto"/>
              <w:left w:val="single" w:sz="4" w:space="0" w:color="auto"/>
              <w:bottom w:val="nil"/>
              <w:right w:val="single" w:sz="4" w:space="0" w:color="auto"/>
            </w:tcBorders>
            <w:hideMark/>
          </w:tcPr>
          <w:p w:rsidR="001147E6" w:rsidRDefault="001147E6" w:rsidP="008B1A7A">
            <w:pPr>
              <w:spacing w:line="256" w:lineRule="auto"/>
              <w:rPr>
                <w:rFonts w:eastAsia="Arial" w:hint="default"/>
                <w:szCs w:val="22"/>
                <w:lang w:eastAsia="en-US"/>
              </w:rPr>
            </w:pPr>
            <w:r>
              <w:rPr>
                <w:rFonts w:eastAsia="Arial"/>
                <w:szCs w:val="22"/>
                <w:lang w:eastAsia="en-US"/>
              </w:rPr>
              <w:t>Stellenangebot als:</w:t>
            </w:r>
          </w:p>
        </w:tc>
        <w:tc>
          <w:tcPr>
            <w:tcW w:w="5461" w:type="dxa"/>
            <w:tcBorders>
              <w:top w:val="single" w:sz="4" w:space="0" w:color="auto"/>
              <w:left w:val="single" w:sz="4" w:space="0" w:color="auto"/>
              <w:bottom w:val="nil"/>
              <w:right w:val="single" w:sz="4" w:space="0" w:color="auto"/>
            </w:tcBorders>
          </w:tcPr>
          <w:p w:rsidR="001147E6" w:rsidRDefault="001147E6" w:rsidP="008B1A7A">
            <w:pPr>
              <w:spacing w:line="256" w:lineRule="auto"/>
              <w:rPr>
                <w:rFonts w:eastAsia="Arial" w:hint="default"/>
                <w:noProof/>
                <w:szCs w:val="22"/>
                <w:lang w:eastAsia="en-US"/>
              </w:rPr>
            </w:pPr>
            <w:r w:rsidRPr="001147E6">
              <w:rPr>
                <w:rFonts w:eastAsia="Arial"/>
                <w:b/>
                <w:bCs/>
                <w:szCs w:val="22"/>
                <w:lang w:eastAsia="en-US"/>
              </w:rPr>
              <w:t>{stelle_</w:t>
            </w:r>
            <w:r>
              <w:rPr>
                <w:rFonts w:eastAsia="Arial" w:hint="default"/>
                <w:b/>
                <w:bCs/>
                <w:szCs w:val="22"/>
                <w:lang w:eastAsia="en-US"/>
              </w:rPr>
              <w:t>3</w:t>
            </w:r>
            <w:r w:rsidRPr="001147E6">
              <w:rPr>
                <w:rFonts w:eastAsia="Arial"/>
                <w:b/>
                <w:bCs/>
                <w:szCs w:val="22"/>
                <w:lang w:eastAsia="en-US"/>
              </w:rPr>
              <w:t>_</w:t>
            </w:r>
            <w:r>
              <w:rPr>
                <w:rFonts w:eastAsia="Arial" w:hint="default"/>
                <w:b/>
                <w:bCs/>
                <w:szCs w:val="22"/>
                <w:lang w:eastAsia="en-US"/>
              </w:rPr>
              <w:t>titel</w:t>
            </w:r>
            <w:r w:rsidRPr="001147E6">
              <w:rPr>
                <w:rFonts w:eastAsia="Arial"/>
                <w:b/>
                <w:bCs/>
                <w:szCs w:val="22"/>
                <w:lang w:eastAsia="en-US"/>
              </w:rPr>
              <w:t>}</w:t>
            </w:r>
          </w:p>
        </w:tc>
        <w:tc>
          <w:tcPr>
            <w:tcW w:w="1949" w:type="dxa"/>
            <w:vMerge w:val="restart"/>
            <w:tcBorders>
              <w:top w:val="single" w:sz="4" w:space="0" w:color="auto"/>
              <w:left w:val="single" w:sz="4" w:space="0" w:color="auto"/>
              <w:right w:val="single" w:sz="4" w:space="0" w:color="auto"/>
            </w:tcBorders>
          </w:tcPr>
          <w:p w:rsidR="001F16CF" w:rsidRDefault="001F16CF" w:rsidP="00631546">
            <w:pPr>
              <w:spacing w:line="256" w:lineRule="auto"/>
              <w:jc w:val="center"/>
              <w:rPr>
                <w:rFonts w:eastAsia="Arial" w:hint="default"/>
                <w:noProof/>
                <w:szCs w:val="22"/>
                <w:lang w:eastAsia="en-US"/>
              </w:rPr>
            </w:pPr>
          </w:p>
          <w:p w:rsidR="001F16CF" w:rsidRDefault="001F16CF" w:rsidP="00631546">
            <w:pPr>
              <w:spacing w:line="256" w:lineRule="auto"/>
              <w:jc w:val="center"/>
              <w:rPr>
                <w:rFonts w:eastAsia="Arial" w:hint="default"/>
                <w:noProof/>
                <w:szCs w:val="22"/>
                <w:lang w:eastAsia="en-US"/>
              </w:rPr>
            </w:pPr>
          </w:p>
        </w:tc>
      </w:tr>
      <w:tr w:rsidR="001147E6" w:rsidTr="00BB51B3">
        <w:trPr>
          <w:trHeight w:val="280"/>
        </w:trPr>
        <w:tc>
          <w:tcPr>
            <w:tcW w:w="2331" w:type="dxa"/>
            <w:tcBorders>
              <w:top w:val="nil"/>
              <w:left w:val="single" w:sz="4" w:space="0" w:color="auto"/>
              <w:bottom w:val="nil"/>
              <w:right w:val="single" w:sz="4" w:space="0" w:color="auto"/>
            </w:tcBorders>
            <w:hideMark/>
          </w:tcPr>
          <w:p w:rsidR="001147E6" w:rsidRDefault="001147E6" w:rsidP="008B1A7A">
            <w:pPr>
              <w:spacing w:line="256" w:lineRule="auto"/>
              <w:rPr>
                <w:rFonts w:eastAsia="Arial" w:hint="default"/>
                <w:szCs w:val="22"/>
                <w:lang w:eastAsia="en-US"/>
              </w:rPr>
            </w:pPr>
            <w:r>
              <w:rPr>
                <w:rFonts w:eastAsia="Arial"/>
                <w:szCs w:val="22"/>
                <w:lang w:eastAsia="en-US"/>
              </w:rPr>
              <w:t>Firma</w:t>
            </w:r>
          </w:p>
        </w:tc>
        <w:tc>
          <w:tcPr>
            <w:tcW w:w="5461" w:type="dxa"/>
            <w:tcBorders>
              <w:top w:val="nil"/>
              <w:left w:val="single" w:sz="4" w:space="0" w:color="auto"/>
              <w:bottom w:val="nil"/>
              <w:right w:val="single" w:sz="4" w:space="0" w:color="auto"/>
            </w:tcBorders>
          </w:tcPr>
          <w:p w:rsidR="001147E6" w:rsidRPr="001147E6" w:rsidRDefault="001147E6" w:rsidP="008B1A7A">
            <w:pPr>
              <w:spacing w:line="256" w:lineRule="auto"/>
              <w:rPr>
                <w:rFonts w:eastAsia="Arial" w:hint="default"/>
                <w:szCs w:val="22"/>
                <w:lang w:eastAsia="en-US"/>
              </w:rPr>
            </w:pPr>
            <w:r w:rsidRPr="001147E6">
              <w:rPr>
                <w:rFonts w:eastAsia="Arial" w:hint="default"/>
                <w:szCs w:val="22"/>
                <w:lang w:eastAsia="en-US"/>
              </w:rPr>
              <w:t>{stelle_3_firma}</w:t>
            </w:r>
          </w:p>
        </w:tc>
        <w:tc>
          <w:tcPr>
            <w:tcW w:w="1949" w:type="dxa"/>
            <w:vMerge/>
            <w:tcBorders>
              <w:left w:val="single" w:sz="4" w:space="0" w:color="auto"/>
              <w:right w:val="single" w:sz="4" w:space="0" w:color="auto"/>
            </w:tcBorders>
          </w:tcPr>
          <w:p w:rsidR="001147E6" w:rsidRPr="001147E6" w:rsidRDefault="001147E6" w:rsidP="008B1A7A">
            <w:pPr>
              <w:spacing w:line="256" w:lineRule="auto"/>
              <w:rPr>
                <w:rFonts w:eastAsia="Arial" w:hint="default"/>
                <w:szCs w:val="22"/>
                <w:lang w:eastAsia="en-US"/>
              </w:rPr>
            </w:pPr>
          </w:p>
        </w:tc>
      </w:tr>
      <w:tr w:rsidR="005F00A3" w:rsidTr="00BB51B3">
        <w:trPr>
          <w:trHeight w:val="280"/>
        </w:trPr>
        <w:tc>
          <w:tcPr>
            <w:tcW w:w="2331" w:type="dxa"/>
            <w:tcBorders>
              <w:top w:val="nil"/>
              <w:left w:val="single" w:sz="4" w:space="0" w:color="auto"/>
              <w:bottom w:val="nil"/>
              <w:right w:val="single" w:sz="4" w:space="0" w:color="auto"/>
            </w:tcBorders>
          </w:tcPr>
          <w:p w:rsidR="005F00A3" w:rsidRDefault="005F00A3" w:rsidP="005F00A3">
            <w:pPr>
              <w:spacing w:line="256" w:lineRule="auto"/>
              <w:rPr>
                <w:rFonts w:eastAsia="Arial" w:hint="default"/>
                <w:szCs w:val="22"/>
                <w:lang w:eastAsia="en-US"/>
              </w:rPr>
            </w:pPr>
            <w:r>
              <w:rPr>
                <w:rFonts w:eastAsia="Arial" w:hint="default"/>
                <w:szCs w:val="22"/>
                <w:lang w:eastAsia="en-US"/>
              </w:rPr>
              <w:t>PLZ, ORT</w:t>
            </w:r>
          </w:p>
        </w:tc>
        <w:tc>
          <w:tcPr>
            <w:tcW w:w="5461" w:type="dxa"/>
            <w:tcBorders>
              <w:top w:val="nil"/>
              <w:left w:val="single" w:sz="4" w:space="0" w:color="auto"/>
              <w:bottom w:val="nil"/>
              <w:right w:val="single" w:sz="4" w:space="0" w:color="auto"/>
            </w:tcBorders>
            <w:hideMark/>
          </w:tcPr>
          <w:p w:rsidR="005F00A3" w:rsidRPr="001147E6" w:rsidRDefault="005F00A3" w:rsidP="005F00A3">
            <w:pPr>
              <w:spacing w:line="256" w:lineRule="auto"/>
              <w:rPr>
                <w:rFonts w:eastAsia="Arial" w:hint="default"/>
                <w:bCs/>
                <w:noProof/>
                <w:color w:val="FF0000"/>
                <w:szCs w:val="22"/>
                <w:lang w:eastAsia="en-US"/>
              </w:rPr>
            </w:pPr>
            <w:r w:rsidRPr="001147E6">
              <w:rPr>
                <w:rFonts w:eastAsia="Arial"/>
                <w:bCs/>
                <w:noProof/>
                <w:szCs w:val="22"/>
                <w:lang w:eastAsia="en-US"/>
              </w:rPr>
              <w:t>{stelle_</w:t>
            </w:r>
            <w:r>
              <w:rPr>
                <w:rFonts w:eastAsia="Arial" w:hint="default"/>
                <w:bCs/>
                <w:noProof/>
                <w:szCs w:val="22"/>
                <w:lang w:eastAsia="en-US"/>
              </w:rPr>
              <w:t>3</w:t>
            </w:r>
            <w:r w:rsidRPr="001147E6">
              <w:rPr>
                <w:rFonts w:eastAsia="Arial"/>
                <w:bCs/>
                <w:noProof/>
                <w:szCs w:val="22"/>
                <w:lang w:eastAsia="en-US"/>
              </w:rPr>
              <w:t>_adresse}</w:t>
            </w:r>
          </w:p>
        </w:tc>
        <w:tc>
          <w:tcPr>
            <w:tcW w:w="1949" w:type="dxa"/>
            <w:vMerge/>
            <w:tcBorders>
              <w:left w:val="single" w:sz="4" w:space="0" w:color="auto"/>
              <w:right w:val="single" w:sz="4" w:space="0" w:color="auto"/>
            </w:tcBorders>
          </w:tcPr>
          <w:p w:rsidR="005F00A3" w:rsidRPr="001147E6" w:rsidRDefault="005F00A3" w:rsidP="005F00A3">
            <w:pPr>
              <w:spacing w:line="256" w:lineRule="auto"/>
              <w:rPr>
                <w:rFonts w:eastAsia="Arial" w:hint="default"/>
                <w:bCs/>
                <w:noProof/>
                <w:color w:val="FF0000"/>
                <w:szCs w:val="22"/>
                <w:lang w:eastAsia="en-US"/>
              </w:rPr>
            </w:pPr>
          </w:p>
        </w:tc>
      </w:tr>
      <w:tr w:rsidR="005F00A3" w:rsidTr="00BB51B3">
        <w:trPr>
          <w:trHeight w:val="280"/>
        </w:trPr>
        <w:tc>
          <w:tcPr>
            <w:tcW w:w="2331" w:type="dxa"/>
            <w:tcBorders>
              <w:top w:val="nil"/>
              <w:left w:val="single" w:sz="4" w:space="0" w:color="auto"/>
              <w:bottom w:val="nil"/>
              <w:right w:val="single" w:sz="4" w:space="0" w:color="auto"/>
            </w:tcBorders>
          </w:tcPr>
          <w:p w:rsidR="005F00A3" w:rsidRDefault="005F00A3" w:rsidP="005F00A3">
            <w:pPr>
              <w:spacing w:line="256" w:lineRule="auto"/>
              <w:rPr>
                <w:rFonts w:eastAsia="Arial" w:hint="default"/>
                <w:szCs w:val="22"/>
                <w:lang w:eastAsia="en-US"/>
              </w:rPr>
            </w:pPr>
            <w:r>
              <w:rPr>
                <w:rFonts w:eastAsia="Arial" w:hint="default"/>
                <w:szCs w:val="22"/>
                <w:lang w:eastAsia="en-US"/>
              </w:rPr>
              <w:t>Straße, Nr.</w:t>
            </w:r>
          </w:p>
        </w:tc>
        <w:tc>
          <w:tcPr>
            <w:tcW w:w="5461" w:type="dxa"/>
            <w:tcBorders>
              <w:top w:val="nil"/>
              <w:left w:val="single" w:sz="4" w:space="0" w:color="auto"/>
              <w:bottom w:val="nil"/>
              <w:right w:val="single" w:sz="4" w:space="0" w:color="auto"/>
            </w:tcBorders>
          </w:tcPr>
          <w:p w:rsidR="005F00A3" w:rsidRDefault="005F00A3" w:rsidP="005F00A3">
            <w:pPr>
              <w:spacing w:line="256" w:lineRule="auto"/>
              <w:rPr>
                <w:rFonts w:eastAsia="Arial" w:hint="default"/>
                <w:szCs w:val="22"/>
                <w:lang w:eastAsia="en-US"/>
              </w:rPr>
            </w:pPr>
          </w:p>
        </w:tc>
        <w:tc>
          <w:tcPr>
            <w:tcW w:w="1949" w:type="dxa"/>
            <w:vMerge/>
            <w:tcBorders>
              <w:left w:val="single" w:sz="4" w:space="0" w:color="auto"/>
              <w:right w:val="single" w:sz="4" w:space="0" w:color="auto"/>
            </w:tcBorders>
          </w:tcPr>
          <w:p w:rsidR="005F00A3" w:rsidRDefault="005F00A3" w:rsidP="005F00A3">
            <w:pPr>
              <w:spacing w:line="256" w:lineRule="auto"/>
              <w:rPr>
                <w:rFonts w:eastAsia="Arial" w:hint="default"/>
                <w:szCs w:val="22"/>
                <w:lang w:eastAsia="en-US"/>
              </w:rPr>
            </w:pPr>
          </w:p>
        </w:tc>
      </w:tr>
      <w:tr w:rsidR="005F00A3" w:rsidTr="00BB51B3">
        <w:trPr>
          <w:trHeight w:val="210"/>
        </w:trPr>
        <w:tc>
          <w:tcPr>
            <w:tcW w:w="2331" w:type="dxa"/>
            <w:tcBorders>
              <w:top w:val="nil"/>
              <w:left w:val="single" w:sz="4" w:space="0" w:color="auto"/>
              <w:bottom w:val="nil"/>
              <w:right w:val="single" w:sz="4" w:space="0" w:color="auto"/>
            </w:tcBorders>
          </w:tcPr>
          <w:p w:rsidR="005F00A3" w:rsidRDefault="005F00A3" w:rsidP="005F00A3">
            <w:pPr>
              <w:spacing w:line="256" w:lineRule="auto"/>
              <w:rPr>
                <w:rFonts w:eastAsia="Arial" w:hint="default"/>
                <w:szCs w:val="22"/>
                <w:lang w:eastAsia="en-US"/>
              </w:rPr>
            </w:pPr>
            <w:r>
              <w:rPr>
                <w:rFonts w:eastAsia="Arial" w:hint="default"/>
                <w:szCs w:val="22"/>
                <w:lang w:eastAsia="en-US"/>
              </w:rPr>
              <w:t>Region</w:t>
            </w:r>
          </w:p>
        </w:tc>
        <w:tc>
          <w:tcPr>
            <w:tcW w:w="5461" w:type="dxa"/>
            <w:tcBorders>
              <w:top w:val="nil"/>
              <w:left w:val="single" w:sz="4" w:space="0" w:color="auto"/>
              <w:bottom w:val="nil"/>
              <w:right w:val="single" w:sz="4" w:space="0" w:color="auto"/>
            </w:tcBorders>
          </w:tcPr>
          <w:p w:rsidR="005F00A3" w:rsidRDefault="005F00A3" w:rsidP="005F00A3">
            <w:pPr>
              <w:spacing w:line="256" w:lineRule="auto"/>
              <w:rPr>
                <w:rFonts w:eastAsia="Arial" w:hint="default"/>
                <w:szCs w:val="22"/>
                <w:lang w:eastAsia="en-US"/>
              </w:rPr>
            </w:pPr>
          </w:p>
        </w:tc>
        <w:tc>
          <w:tcPr>
            <w:tcW w:w="1949" w:type="dxa"/>
            <w:vMerge/>
            <w:tcBorders>
              <w:left w:val="single" w:sz="4" w:space="0" w:color="auto"/>
              <w:right w:val="single" w:sz="4" w:space="0" w:color="auto"/>
            </w:tcBorders>
          </w:tcPr>
          <w:p w:rsidR="005F00A3" w:rsidRDefault="005F00A3" w:rsidP="005F00A3">
            <w:pPr>
              <w:spacing w:line="256" w:lineRule="auto"/>
              <w:rPr>
                <w:rFonts w:eastAsia="Arial" w:hint="default"/>
                <w:szCs w:val="22"/>
                <w:lang w:eastAsia="en-US"/>
              </w:rPr>
            </w:pPr>
          </w:p>
        </w:tc>
      </w:tr>
      <w:tr w:rsidR="005F00A3" w:rsidTr="00BB51B3">
        <w:trPr>
          <w:trHeight w:val="280"/>
        </w:trPr>
        <w:tc>
          <w:tcPr>
            <w:tcW w:w="2331" w:type="dxa"/>
            <w:tcBorders>
              <w:top w:val="nil"/>
              <w:left w:val="single" w:sz="4" w:space="0" w:color="auto"/>
              <w:bottom w:val="nil"/>
              <w:right w:val="single" w:sz="4" w:space="0" w:color="auto"/>
            </w:tcBorders>
          </w:tcPr>
          <w:p w:rsidR="005F00A3" w:rsidRPr="005A136E" w:rsidRDefault="00D96C2C" w:rsidP="005F00A3">
            <w:pPr>
              <w:spacing w:line="256" w:lineRule="auto"/>
              <w:rPr>
                <w:rFonts w:eastAsia="Arial" w:hint="default"/>
                <w:sz w:val="18"/>
                <w:szCs w:val="18"/>
                <w:lang w:eastAsia="en-US"/>
              </w:rPr>
            </w:pPr>
            <w:r>
              <w:rPr>
                <w:rFonts w:eastAsia="Arial" w:hint="default"/>
                <w:szCs w:val="18"/>
                <w:lang w:eastAsia="en-US"/>
              </w:rPr>
              <w:t>Link zur Stelle:</w:t>
            </w:r>
          </w:p>
        </w:tc>
        <w:tc>
          <w:tcPr>
            <w:tcW w:w="5461" w:type="dxa"/>
            <w:tcBorders>
              <w:top w:val="nil"/>
              <w:left w:val="single" w:sz="4" w:space="0" w:color="auto"/>
              <w:bottom w:val="nil"/>
              <w:right w:val="single" w:sz="4" w:space="0" w:color="auto"/>
            </w:tcBorders>
          </w:tcPr>
          <w:p w:rsidR="005F00A3" w:rsidRPr="005A136E" w:rsidRDefault="005A136E" w:rsidP="005F00A3">
            <w:pPr>
              <w:spacing w:line="256" w:lineRule="auto"/>
              <w:rPr>
                <w:rFonts w:eastAsia="Arial" w:hint="default"/>
                <w:sz w:val="18"/>
                <w:szCs w:val="18"/>
                <w:lang w:eastAsia="en-US"/>
              </w:rPr>
            </w:pPr>
            <w:r w:rsidRPr="005A136E">
              <w:rPr>
                <w:rFonts w:hint="default"/>
                <w:sz w:val="18"/>
                <w:szCs w:val="18"/>
              </w:rPr>
              <w:t>{stelle_3_qr}</w:t>
            </w:r>
          </w:p>
        </w:tc>
        <w:tc>
          <w:tcPr>
            <w:tcW w:w="1949" w:type="dxa"/>
            <w:vMerge/>
            <w:tcBorders>
              <w:left w:val="single" w:sz="4" w:space="0" w:color="auto"/>
              <w:right w:val="single" w:sz="4" w:space="0" w:color="auto"/>
            </w:tcBorders>
          </w:tcPr>
          <w:p w:rsidR="005F00A3" w:rsidRDefault="005F00A3" w:rsidP="005F00A3">
            <w:pPr>
              <w:spacing w:line="256" w:lineRule="auto"/>
              <w:rPr>
                <w:rFonts w:eastAsia="Arial" w:hint="default"/>
                <w:szCs w:val="22"/>
                <w:lang w:eastAsia="en-US"/>
              </w:rPr>
            </w:pPr>
          </w:p>
        </w:tc>
      </w:tr>
      <w:tr w:rsidR="005F00A3" w:rsidTr="00BB51B3">
        <w:trPr>
          <w:trHeight w:val="280"/>
        </w:trPr>
        <w:tc>
          <w:tcPr>
            <w:tcW w:w="2331" w:type="dxa"/>
            <w:tcBorders>
              <w:top w:val="nil"/>
              <w:left w:val="single" w:sz="4" w:space="0" w:color="auto"/>
              <w:bottom w:val="single" w:sz="4" w:space="0" w:color="auto"/>
              <w:right w:val="single" w:sz="4" w:space="0" w:color="auto"/>
            </w:tcBorders>
          </w:tcPr>
          <w:p w:rsidR="005F00A3" w:rsidRDefault="005F00A3" w:rsidP="005F00A3">
            <w:pPr>
              <w:spacing w:line="256" w:lineRule="auto"/>
              <w:rPr>
                <w:rFonts w:eastAsia="Arial" w:hint="default"/>
                <w:szCs w:val="22"/>
                <w:lang w:eastAsia="en-US"/>
              </w:rPr>
            </w:pPr>
          </w:p>
        </w:tc>
        <w:tc>
          <w:tcPr>
            <w:tcW w:w="5461" w:type="dxa"/>
            <w:tcBorders>
              <w:top w:val="nil"/>
              <w:left w:val="single" w:sz="4" w:space="0" w:color="auto"/>
              <w:bottom w:val="single" w:sz="4" w:space="0" w:color="auto"/>
              <w:right w:val="single" w:sz="4" w:space="0" w:color="auto"/>
            </w:tcBorders>
          </w:tcPr>
          <w:p w:rsidR="005F00A3" w:rsidRDefault="005F00A3" w:rsidP="005F00A3">
            <w:pPr>
              <w:spacing w:line="256" w:lineRule="auto"/>
              <w:rPr>
                <w:rFonts w:eastAsia="Arial" w:hint="default"/>
                <w:szCs w:val="22"/>
                <w:lang w:eastAsia="en-US"/>
              </w:rPr>
            </w:pPr>
          </w:p>
        </w:tc>
        <w:tc>
          <w:tcPr>
            <w:tcW w:w="1949" w:type="dxa"/>
            <w:vMerge/>
            <w:tcBorders>
              <w:left w:val="single" w:sz="4" w:space="0" w:color="auto"/>
              <w:bottom w:val="single" w:sz="4" w:space="0" w:color="auto"/>
              <w:right w:val="single" w:sz="4" w:space="0" w:color="auto"/>
            </w:tcBorders>
          </w:tcPr>
          <w:p w:rsidR="005F00A3" w:rsidRDefault="005F00A3" w:rsidP="005F00A3">
            <w:pPr>
              <w:spacing w:line="256" w:lineRule="auto"/>
              <w:rPr>
                <w:rFonts w:eastAsia="Arial" w:hint="default"/>
                <w:szCs w:val="22"/>
                <w:lang w:eastAsia="en-US"/>
              </w:rPr>
            </w:pPr>
          </w:p>
        </w:tc>
      </w:tr>
    </w:tbl>
    <w:p w:rsidR="005B1BCA" w:rsidRDefault="005B1BCA" w:rsidP="00F30CA2">
      <w:pPr>
        <w:rPr>
          <w:rFonts w:hint="default"/>
          <w:szCs w:val="22"/>
        </w:rPr>
      </w:pPr>
    </w:p>
    <w:p w:rsidR="00870E5E" w:rsidRDefault="00870E5E" w:rsidP="00F30CA2">
      <w:pPr>
        <w:rPr>
          <w:rFonts w:hint="default"/>
          <w:szCs w:val="22"/>
        </w:rPr>
      </w:pPr>
    </w:p>
    <w:p w:rsidR="00C27250" w:rsidRDefault="00C27250" w:rsidP="00F30CA2">
      <w:pPr>
        <w:rPr>
          <w:rFonts w:hint="default"/>
          <w:szCs w:val="22"/>
        </w:rPr>
      </w:pPr>
    </w:p>
    <w:p w:rsidR="00F30CA2" w:rsidRDefault="00BC2204" w:rsidP="00F30CA2">
      <w:pPr>
        <w:rPr>
          <w:rFonts w:hint="default"/>
          <w:szCs w:val="22"/>
        </w:rPr>
      </w:pPr>
      <w:r>
        <w:rPr>
          <w:szCs w:val="22"/>
        </w:rPr>
        <w:t xml:space="preserve">Bitte bewerben sie sich </w:t>
      </w:r>
      <w:r>
        <w:rPr>
          <w:szCs w:val="22"/>
          <w:u w:val="single"/>
        </w:rPr>
        <w:t>unverzüglich nach Erhalt dieses Schreibens</w:t>
      </w:r>
      <w:r>
        <w:rPr>
          <w:szCs w:val="22"/>
        </w:rPr>
        <w:t xml:space="preserve"> bei de</w:t>
      </w:r>
      <w:r w:rsidR="001147E6">
        <w:rPr>
          <w:rFonts w:hint="default"/>
          <w:szCs w:val="22"/>
        </w:rPr>
        <w:t>n</w:t>
      </w:r>
      <w:r>
        <w:rPr>
          <w:szCs w:val="22"/>
        </w:rPr>
        <w:t xml:space="preserve"> obenstehenden Firm</w:t>
      </w:r>
      <w:r w:rsidR="001147E6">
        <w:rPr>
          <w:rFonts w:hint="default"/>
          <w:szCs w:val="22"/>
        </w:rPr>
        <w:t>en</w:t>
      </w:r>
      <w:r>
        <w:rPr>
          <w:szCs w:val="22"/>
        </w:rPr>
        <w:t>.</w:t>
      </w:r>
      <w:r w:rsidR="001147E6">
        <w:rPr>
          <w:rFonts w:hint="default"/>
          <w:szCs w:val="22"/>
        </w:rPr>
        <w:t xml:space="preserve"> </w:t>
      </w:r>
      <w:r>
        <w:rPr>
          <w:szCs w:val="22"/>
        </w:rPr>
        <w:t>Bitte legen Sie eine Kopie des Anschreibens oder einen Nachweis Ihrer Bewerbung</w:t>
      </w:r>
      <w:r w:rsidR="001147E6">
        <w:rPr>
          <w:rFonts w:hint="default"/>
          <w:szCs w:val="22"/>
        </w:rPr>
        <w:t>en</w:t>
      </w:r>
      <w:r>
        <w:rPr>
          <w:szCs w:val="22"/>
        </w:rPr>
        <w:t xml:space="preserve"> bis spätestens zum </w:t>
      </w:r>
      <w:sdt>
        <w:sdtPr>
          <w:rPr>
            <w:b/>
            <w:color w:val="FF0000"/>
            <w:szCs w:val="22"/>
          </w:rPr>
          <w:id w:val="767347464"/>
          <w:placeholder>
            <w:docPart w:val="B026734BDC61443EB3DECDE0EEA8247E"/>
          </w:placeholder>
          <w:date>
            <w:dateFormat w:val="dd.MM.yyyy"/>
            <w:lid w:val="de-DE"/>
            <w:storeMappedDataAs w:val="dateTime"/>
            <w:calendar w:val="gregorian"/>
          </w:date>
        </w:sdtPr>
        <w:sdtContent>
          <w:r>
            <w:rPr>
              <w:b/>
              <w:color w:val="FF0000"/>
              <w:szCs w:val="22"/>
            </w:rPr>
            <w:t>xx.xx.xxxx</w:t>
          </w:r>
        </w:sdtContent>
      </w:sdt>
      <w:r>
        <w:rPr>
          <w:szCs w:val="22"/>
        </w:rPr>
        <w:t xml:space="preserve"> vor.</w:t>
      </w:r>
    </w:p>
    <w:p w:rsidR="00F30CA2" w:rsidRPr="00CD75D2" w:rsidRDefault="00BC2204" w:rsidP="00F30CA2">
      <w:pPr>
        <w:rPr>
          <w:rFonts w:hint="default"/>
          <w:szCs w:val="22"/>
        </w:rPr>
      </w:pPr>
      <w:r>
        <w:rPr>
          <w:color w:val="FF0000"/>
          <w:szCs w:val="22"/>
        </w:rPr>
        <w:br/>
      </w:r>
      <w:r w:rsidRPr="00CD75D2">
        <w:rPr>
          <w:szCs w:val="22"/>
        </w:rPr>
        <w:t>Bitte verfassen Sie die Bewerbung gewissenhaft, ordentlich und gemäß den üblichen Standards (Anschreiben inklusive Bewerbermappe</w:t>
      </w:r>
      <w:r w:rsidR="001147E6" w:rsidRPr="00CD75D2">
        <w:rPr>
          <w:rFonts w:hint="default"/>
          <w:szCs w:val="22"/>
        </w:rPr>
        <w:t xml:space="preserve"> wenn erforderlich</w:t>
      </w:r>
      <w:r w:rsidRPr="00CD75D2">
        <w:rPr>
          <w:szCs w:val="22"/>
        </w:rPr>
        <w:t>) und versenden oder übergeben Sie diese unverzüglich an den jeweiligen Arbeitgeber.</w:t>
      </w:r>
    </w:p>
    <w:p w:rsidR="00F30CA2" w:rsidRPr="00CD75D2" w:rsidRDefault="00F30CA2" w:rsidP="00F30CA2">
      <w:pPr>
        <w:rPr>
          <w:rFonts w:hint="default"/>
          <w:szCs w:val="22"/>
        </w:rPr>
      </w:pPr>
    </w:p>
    <w:p w:rsidR="00F30CA2" w:rsidRPr="00CD75D2" w:rsidRDefault="00BC2204" w:rsidP="00F30CA2">
      <w:pPr>
        <w:rPr>
          <w:rFonts w:hint="default"/>
          <w:b/>
          <w:szCs w:val="22"/>
          <w:u w:val="single"/>
        </w:rPr>
      </w:pPr>
      <w:r w:rsidRPr="00CD75D2">
        <w:rPr>
          <w:b/>
          <w:szCs w:val="22"/>
          <w:u w:val="single"/>
        </w:rPr>
        <w:t>Hinweis:</w:t>
      </w:r>
    </w:p>
    <w:p w:rsidR="00F30CA2" w:rsidRPr="00CD75D2" w:rsidRDefault="00F30CA2" w:rsidP="00F30CA2">
      <w:pPr>
        <w:jc w:val="both"/>
        <w:rPr>
          <w:rFonts w:hint="default"/>
          <w:szCs w:val="22"/>
        </w:rPr>
      </w:pPr>
    </w:p>
    <w:p w:rsidR="00F30CA2" w:rsidRDefault="00BC2204" w:rsidP="00F30CA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hint="default"/>
          <w:szCs w:val="22"/>
        </w:rPr>
      </w:pPr>
      <w:r>
        <w:rPr>
          <w:szCs w:val="22"/>
        </w:rPr>
        <w:t xml:space="preserve">Sie werden darüber in Kenntnis gesetzt, dass Sie verpflichtet sind, aktiv an allen Maßnahmen zu Ihrer Eingliederung in Arbeit mitzuwirken und alle Möglichkeiten zu nutzen, Ihren Lebensunterhalt und den weiteren Personen in Ihrer Bedarfsgemeinschaft aus eigenen Mitteln und Kräften zu bestreiten. Sie werden darüber aufgeklärt, dass das Gesetz bei pflichtwidrigem Verhalten unterschiedliche Leistungskürzungen vorsieht. </w:t>
      </w:r>
    </w:p>
    <w:p w:rsidR="00F30CA2" w:rsidRDefault="00F30CA2" w:rsidP="00F30CA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hint="default"/>
          <w:szCs w:val="24"/>
        </w:rPr>
      </w:pPr>
    </w:p>
    <w:p w:rsidR="00F30CA2" w:rsidRDefault="00BC2204" w:rsidP="00F30CA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hint="default"/>
          <w:b/>
          <w:szCs w:val="24"/>
          <w:u w:val="single"/>
        </w:rPr>
      </w:pPr>
      <w:r>
        <w:rPr>
          <w:b/>
          <w:szCs w:val="24"/>
          <w:u w:val="single"/>
        </w:rPr>
        <w:t>Pflichtverletzungen, § 31 SGB II</w:t>
      </w:r>
    </w:p>
    <w:p w:rsidR="00F30CA2" w:rsidRDefault="00BC2204" w:rsidP="00F30CA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hint="default"/>
          <w:szCs w:val="24"/>
        </w:rPr>
      </w:pPr>
      <w:r>
        <w:rPr>
          <w:szCs w:val="24"/>
        </w:rPr>
        <w:t xml:space="preserve">Eine Verletzung Ihrer Pflichten liegt vor, wenn </w:t>
      </w:r>
    </w:p>
    <w:p w:rsidR="00F30CA2" w:rsidRDefault="00F30CA2" w:rsidP="00F30CA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hint="default"/>
          <w:szCs w:val="24"/>
        </w:rPr>
      </w:pPr>
    </w:p>
    <w:p w:rsidR="00F30CA2" w:rsidRDefault="00BC2204" w:rsidP="00F30CA2">
      <w:pPr>
        <w:numPr>
          <w:ilvl w:val="0"/>
          <w:numId w:val="1"/>
        </w:numPr>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djustRightInd w:val="0"/>
        <w:ind w:left="567" w:hanging="567"/>
        <w:jc w:val="both"/>
        <w:rPr>
          <w:rFonts w:hint="default"/>
          <w:szCs w:val="24"/>
        </w:rPr>
      </w:pPr>
      <w:r>
        <w:rPr>
          <w:szCs w:val="24"/>
        </w:rPr>
        <w:t>Sie sich weigern, eine Aufforderung nach § 15 Abs. 5 oder Abs. 6 SGB II zu erfüllen.</w:t>
      </w:r>
    </w:p>
    <w:p w:rsidR="00F30CA2" w:rsidRDefault="00F30CA2" w:rsidP="00F30CA2">
      <w:pPr>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567"/>
        <w:jc w:val="both"/>
        <w:rPr>
          <w:rFonts w:hint="default"/>
          <w:szCs w:val="24"/>
        </w:rPr>
      </w:pPr>
    </w:p>
    <w:p w:rsidR="00F30CA2" w:rsidRDefault="00BC2204" w:rsidP="00F30CA2">
      <w:pPr>
        <w:numPr>
          <w:ilvl w:val="0"/>
          <w:numId w:val="2"/>
        </w:numPr>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djustRightInd w:val="0"/>
        <w:ind w:left="567" w:hanging="567"/>
        <w:jc w:val="both"/>
        <w:rPr>
          <w:rFonts w:hint="default"/>
          <w:szCs w:val="22"/>
        </w:rPr>
      </w:pPr>
      <w:r>
        <w:rPr>
          <w:szCs w:val="24"/>
        </w:rPr>
        <w:t xml:space="preserve">Sie sich </w:t>
      </w:r>
      <w:r>
        <w:t>weigern, eine zumutbare Arbeit, Ausbildung, oder ein nach § 16e gefördertes Arbeitsverhältnis aufzunehmen, fortzuführen oder deren Anbahnung durch ihr Verhalten verhindern</w:t>
      </w:r>
    </w:p>
    <w:p w:rsidR="00F30CA2" w:rsidRDefault="00F30CA2" w:rsidP="00F30CA2">
      <w:pPr>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djustRightInd w:val="0"/>
        <w:ind w:left="567"/>
        <w:jc w:val="both"/>
        <w:rPr>
          <w:rFonts w:hint="default"/>
          <w:szCs w:val="22"/>
        </w:rPr>
      </w:pPr>
    </w:p>
    <w:p w:rsidR="00F30CA2" w:rsidRDefault="00BC2204" w:rsidP="00F30CA2">
      <w:pPr>
        <w:numPr>
          <w:ilvl w:val="0"/>
          <w:numId w:val="3"/>
        </w:numPr>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djustRightInd w:val="0"/>
        <w:ind w:left="567" w:hanging="567"/>
        <w:jc w:val="both"/>
        <w:rPr>
          <w:rFonts w:hint="default"/>
          <w:szCs w:val="24"/>
        </w:rPr>
      </w:pPr>
      <w:r>
        <w:rPr>
          <w:szCs w:val="24"/>
        </w:rPr>
        <w:t>Sie eine zumutbare Maßnahme zur Eingliederung in Arbeit nicht antreten, abbrechen oder Anlass für den Abbruch geben</w:t>
      </w:r>
    </w:p>
    <w:p w:rsidR="00F30CA2" w:rsidRDefault="00F30CA2" w:rsidP="00F30CA2">
      <w:pPr>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djustRightInd w:val="0"/>
        <w:jc w:val="both"/>
        <w:rPr>
          <w:rFonts w:hint="default"/>
          <w:szCs w:val="24"/>
        </w:rPr>
      </w:pPr>
    </w:p>
    <w:p w:rsidR="00F30CA2" w:rsidRDefault="00BC2204" w:rsidP="00F30CA2">
      <w:pPr>
        <w:numPr>
          <w:ilvl w:val="0"/>
          <w:numId w:val="3"/>
        </w:numPr>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djustRightInd w:val="0"/>
        <w:ind w:left="567" w:hanging="567"/>
        <w:jc w:val="both"/>
        <w:rPr>
          <w:rFonts w:hint="default"/>
          <w:szCs w:val="24"/>
        </w:rPr>
      </w:pPr>
      <w:r>
        <w:rPr>
          <w:color w:val="000000"/>
          <w:szCs w:val="22"/>
        </w:rPr>
        <w:t>Ihr Anspruch auf Arbeitslosengeld ruht oder erloschen ist, weil die Agentur für Arbeit das Eintreten einer Sperrzeit oder das Erlöschen des Anspruchs nach den Vorschriften des Dritten Buches festgestellt hat, oder</w:t>
      </w:r>
    </w:p>
    <w:p w:rsidR="00F30CA2" w:rsidRDefault="00F30CA2" w:rsidP="00F30CA2">
      <w:pPr>
        <w:pStyle w:val="Listenabsatz"/>
        <w:rPr>
          <w:szCs w:val="24"/>
        </w:rPr>
      </w:pPr>
    </w:p>
    <w:p w:rsidR="00F30CA2" w:rsidRDefault="00BC2204" w:rsidP="00F30CA2">
      <w:pPr>
        <w:numPr>
          <w:ilvl w:val="0"/>
          <w:numId w:val="3"/>
        </w:numPr>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djustRightInd w:val="0"/>
        <w:ind w:left="567" w:hanging="567"/>
        <w:jc w:val="both"/>
        <w:rPr>
          <w:rFonts w:hint="default"/>
          <w:szCs w:val="24"/>
        </w:rPr>
      </w:pPr>
      <w:r>
        <w:rPr>
          <w:color w:val="000000"/>
          <w:szCs w:val="22"/>
        </w:rPr>
        <w:t>Sie die im Dritten Buch genannten Voraussetzungen für das Eintreten einer Sperrzeit erfüllen, die das Ruhen oder Erlöschen eines Anspruchs auf Arbeitslosengeld begründen.</w:t>
      </w:r>
    </w:p>
    <w:p w:rsidR="00F30CA2" w:rsidRDefault="00F30CA2" w:rsidP="00F30CA2">
      <w:pPr>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hint="default"/>
          <w:szCs w:val="24"/>
        </w:rPr>
      </w:pPr>
    </w:p>
    <w:p w:rsidR="00F30CA2" w:rsidRDefault="00BC2204" w:rsidP="00F30CA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hint="default"/>
          <w:szCs w:val="22"/>
        </w:rPr>
      </w:pPr>
      <w:r>
        <w:rPr>
          <w:szCs w:val="22"/>
        </w:rPr>
        <w:t>Dies gilt nicht, wenn ein wichtiger Grund für Ihr Verhalten dargelegt und nachgewiesen ist.</w:t>
      </w:r>
    </w:p>
    <w:p w:rsidR="00F30CA2" w:rsidRDefault="00F30CA2" w:rsidP="00F30CA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hint="default"/>
          <w:szCs w:val="22"/>
        </w:rPr>
      </w:pPr>
    </w:p>
    <w:p w:rsidR="00F30CA2" w:rsidRDefault="00F30CA2" w:rsidP="00F30CA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hint="default"/>
          <w:color w:val="00B050"/>
          <w:szCs w:val="22"/>
        </w:rPr>
      </w:pPr>
    </w:p>
    <w:p w:rsidR="00F30CA2" w:rsidRDefault="00BC2204" w:rsidP="00F30CA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hint="default"/>
          <w:b/>
          <w:szCs w:val="22"/>
          <w:u w:val="single"/>
        </w:rPr>
      </w:pPr>
      <w:r>
        <w:rPr>
          <w:b/>
          <w:szCs w:val="22"/>
          <w:u w:val="single"/>
        </w:rPr>
        <w:t>Rechtsfolgen</w:t>
      </w:r>
    </w:p>
    <w:p w:rsidR="00F30CA2" w:rsidRDefault="00BC2204" w:rsidP="00F30CA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hint="default"/>
          <w:szCs w:val="22"/>
        </w:rPr>
      </w:pPr>
      <w:r>
        <w:rPr>
          <w:szCs w:val="22"/>
        </w:rPr>
        <w:t>Nach § 31a Abs. 1 SGB II mindert sich bei einer Pflichtverletzung nach § 31 SGB II das Bürgergeld um 10% des nach § 20 SGB II jeweils maßgebenden Regelbedarfs.</w:t>
      </w:r>
    </w:p>
    <w:p w:rsidR="00F30CA2" w:rsidRDefault="00F30CA2" w:rsidP="00F30CA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hint="default"/>
          <w:szCs w:val="22"/>
        </w:rPr>
      </w:pPr>
    </w:p>
    <w:p w:rsidR="00F30CA2" w:rsidRDefault="00BC2204" w:rsidP="00F30CA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hint="default"/>
          <w:szCs w:val="22"/>
        </w:rPr>
      </w:pPr>
      <w:r>
        <w:rPr>
          <w:szCs w:val="22"/>
        </w:rPr>
        <w:t xml:space="preserve">Nach § 31a Abs. 2 SGB II soll vor der Feststellung der Minderung nach Abs. 1 auf Verlangen der erwerbsfähigen Leistungsberechtigten die Anhörung nach § 24 des Zehnten Buches Sozialgesetzbuch (SGB X) persönlich erfolgen. Verletzen die erwerbsfähigen Leistungsberechtigten wiederholt ihre Pflichten oder versäumen wiederholt Meldetermine nach § 32 SGB II, soll die Anhörung persönlich erfolgen. </w:t>
      </w:r>
    </w:p>
    <w:p w:rsidR="00F30CA2" w:rsidRDefault="00F30CA2" w:rsidP="00F30CA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hint="default"/>
          <w:szCs w:val="22"/>
        </w:rPr>
      </w:pPr>
    </w:p>
    <w:p w:rsidR="00F30CA2" w:rsidRDefault="00BC2204" w:rsidP="00F30CA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hint="default"/>
          <w:szCs w:val="22"/>
        </w:rPr>
      </w:pPr>
      <w:r>
        <w:rPr>
          <w:szCs w:val="22"/>
        </w:rPr>
        <w:t xml:space="preserve">Nach § 31a Abs. 3 SGB II erfolgt eine Leistungsminderung nicht, wenn sie im Einzelfall eine außergewöhnliche Härte bedeuten würde. </w:t>
      </w:r>
    </w:p>
    <w:p w:rsidR="00F30CA2" w:rsidRDefault="00F30CA2" w:rsidP="00F30CA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hint="default"/>
          <w:szCs w:val="22"/>
        </w:rPr>
      </w:pPr>
    </w:p>
    <w:p w:rsidR="00F30CA2" w:rsidRDefault="00BC2204" w:rsidP="00F30CA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hint="default"/>
          <w:szCs w:val="22"/>
        </w:rPr>
      </w:pPr>
      <w:r>
        <w:rPr>
          <w:szCs w:val="22"/>
        </w:rPr>
        <w:t>Gemäß § 31a Abs. 4 SGB II sind Leistungsminderungen bei wiederholten Pflichtverletzungen oder wiederholten Meldeversäumnissen nach § 32 SGB II auf insgesamt 30 % des nach § 20 SGB II maßgebenden Regelbedarfs begrenzt. Die sich rechnerisch ergebenden Zahlbeträge für die Kosten der Unterkunft und Heizung dürfen durch eine Leistungsminderung nicht verringert werden.</w:t>
      </w:r>
    </w:p>
    <w:p w:rsidR="00CD75D2" w:rsidRDefault="00CD75D2">
      <w:pPr>
        <w:widowControl/>
        <w:autoSpaceDE/>
        <w:autoSpaceDN/>
        <w:rPr>
          <w:rFonts w:hint="default"/>
          <w:color w:val="FF0000"/>
          <w:szCs w:val="22"/>
        </w:rPr>
      </w:pPr>
    </w:p>
    <w:p w:rsidR="00F30CA2" w:rsidRDefault="00BC2204" w:rsidP="00F30CA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hint="default"/>
          <w:szCs w:val="22"/>
        </w:rPr>
      </w:pPr>
      <w:r>
        <w:rPr>
          <w:szCs w:val="22"/>
        </w:rPr>
        <w:t>Nach § 31a Abs. 6 SGB II sollen erwerbsfähige Leistungsberechtigte, die das 25. Lebensjahr noch nicht vollendet haben, innerhalb von vier Wochen nach Feststellung einer Leistungsminderung ein Beratungsangebot erhalten, in dem die Inhalte des Kooperationsplans überprüft und bei Bedarf fortgeschrieben werden.</w:t>
      </w:r>
    </w:p>
    <w:p w:rsidR="00CD75D2" w:rsidRDefault="00CD75D2" w:rsidP="00CD75D2">
      <w:pPr>
        <w:widowControl/>
        <w:autoSpaceDE/>
        <w:autoSpaceDN/>
        <w:rPr>
          <w:rFonts w:hint="default"/>
        </w:rPr>
      </w:pPr>
    </w:p>
    <w:p w:rsidR="00F30CA2" w:rsidRDefault="00BC2204" w:rsidP="00CD75D2">
      <w:pPr>
        <w:widowControl/>
        <w:autoSpaceDE/>
        <w:autoSpaceDN/>
        <w:rPr>
          <w:rFonts w:hint="default"/>
        </w:rPr>
      </w:pPr>
      <w:r>
        <w:t>Nach § 31 a Abs. 7 entfällt der Leistungsanspruch in Höhe des Regelbedarfes abweichend von Absatz 4 Satz 1, wenn erwerbsfähige Leistungsberechtigte, deren Bürgergeld wegen einer Pflichtverletzung nach § 31 Absatz 1 Satz 1 Nummer 2, § 31 Absatz 2 Nummer 3 oder § 31 Absatz 2 Nummer 4 innerhalb des letzten Jahres gemindert war, eine zumutbare Arbeit nicht aufnehmen. Die Möglichkeit der Arbeitsaufnahme muss tatsächlich und unmittelbar bestehen und willentlich verweigert werden. Absatz 1 Satz 6, Absatz 2 und 3 sowie § 31 Absatz 1 Satz 2 finden Anwendung</w:t>
      </w:r>
    </w:p>
    <w:p w:rsidR="00F30CA2" w:rsidRDefault="00F30CA2" w:rsidP="00F30CA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hint="default"/>
          <w:szCs w:val="22"/>
        </w:rPr>
      </w:pPr>
    </w:p>
    <w:p w:rsidR="00F30CA2" w:rsidRDefault="00BC2204" w:rsidP="00F30CA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hint="default"/>
          <w:szCs w:val="22"/>
        </w:rPr>
      </w:pPr>
      <w:r>
        <w:rPr>
          <w:szCs w:val="22"/>
        </w:rPr>
        <w:t xml:space="preserve">Nach § 31b Abs. 1 SGB II mindert sich der Auszahlungsanspruch mit Beginn des Kalendermonats, der auf das Wirksamwerden des Verwaltungsaktes folgt, der die Pflichtverletzung und den Umfang der Minderung der Leistung feststellt. </w:t>
      </w:r>
    </w:p>
    <w:p w:rsidR="00F30CA2" w:rsidRDefault="00BC2204" w:rsidP="00F30CA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hint="default"/>
          <w:szCs w:val="22"/>
        </w:rPr>
      </w:pPr>
      <w:r>
        <w:rPr>
          <w:szCs w:val="22"/>
        </w:rPr>
        <w:t xml:space="preserve">Die Feststellung der Minderung ist nur innerhalb von sechs Monaten ab dem Zeitpunkt der Pflichtverletzung zulässig. </w:t>
      </w:r>
    </w:p>
    <w:p w:rsidR="00F30CA2" w:rsidRDefault="00F30CA2" w:rsidP="00F30CA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hint="default"/>
          <w:szCs w:val="22"/>
        </w:rPr>
      </w:pPr>
    </w:p>
    <w:p w:rsidR="00F30CA2" w:rsidRDefault="00BC2204" w:rsidP="00F30CA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hint="default"/>
          <w:szCs w:val="22"/>
        </w:rPr>
      </w:pPr>
      <w:r>
        <w:rPr>
          <w:szCs w:val="22"/>
        </w:rPr>
        <w:t xml:space="preserve">Nach § 31b Abs. 2 SGB II beträgt der Minderungszeitraum in den Fällen des § 31a Abs. 1 S. 1 SGB II einen Monat (Nr. 1), in den Fällen des § 31a Abs. 1 S. 2 SGB II zwei Monate (Nr. 2) und in den Fällen des § 31a Abs. 1 S. 3 SGB II jeweils drei Monate (Nr. 3). </w:t>
      </w:r>
    </w:p>
    <w:p w:rsidR="00F30CA2" w:rsidRDefault="00F30CA2" w:rsidP="00F30CA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hint="default"/>
          <w:szCs w:val="22"/>
        </w:rPr>
      </w:pPr>
    </w:p>
    <w:p w:rsidR="00F30CA2" w:rsidRDefault="00BC2204" w:rsidP="00F30CA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hint="default"/>
          <w:szCs w:val="22"/>
        </w:rPr>
      </w:pPr>
      <w:r>
        <w:rPr>
          <w:szCs w:val="22"/>
        </w:rPr>
        <w:t xml:space="preserve">Nach § 31b Abs. 3 SGB II </w:t>
      </w:r>
      <w:r>
        <w:t>wird in den Fällen des § 31a Absatz 7 die Minderung aufgehoben, wenn die Möglichkeit der Arbeitsaufnahme nicht mehr besteht, spätestens aber mit dem Ablauf eines Zeitraums von zwei Monaten. Absatz 1 Satz 1 und Satz 3 sowie Absatz 2 Satz 2 sind entsprechend anzuwenden.</w:t>
      </w:r>
    </w:p>
    <w:p w:rsidR="00F30CA2" w:rsidRDefault="00F30CA2" w:rsidP="00F30CA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hint="default"/>
          <w:szCs w:val="22"/>
        </w:rPr>
      </w:pPr>
    </w:p>
    <w:p w:rsidR="00F30CA2" w:rsidRDefault="00BC2204" w:rsidP="00F30CA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hint="default"/>
          <w:szCs w:val="22"/>
        </w:rPr>
      </w:pPr>
      <w:r>
        <w:rPr>
          <w:szCs w:val="22"/>
        </w:rPr>
        <w:t>Nach § 31b Abs. 4 SGB II besteht während der Minderung des Auszahlungsanspruchs kein Anspruch auf ergänzende Hilfe zum Lebensunterhalt nach den Vorschriften des Zwölften Buches.</w:t>
      </w:r>
    </w:p>
    <w:p w:rsidR="00F30CA2" w:rsidRDefault="00F30CA2" w:rsidP="00F30CA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hint="default"/>
          <w:b/>
          <w:szCs w:val="24"/>
          <w:u w:val="single"/>
        </w:rPr>
      </w:pPr>
    </w:p>
    <w:p w:rsidR="00F30CA2" w:rsidRDefault="00F30CA2" w:rsidP="00F30CA2">
      <w:pPr>
        <w:rPr>
          <w:rFonts w:hint="default"/>
          <w:szCs w:val="22"/>
        </w:rPr>
      </w:pPr>
    </w:p>
    <w:p w:rsidR="00AD5311" w:rsidRDefault="00AD5311" w:rsidP="001470CC">
      <w:pPr>
        <w:adjustRightInd w:val="0"/>
        <w:rPr>
          <w:rFonts w:hint="default"/>
          <w:szCs w:val="22"/>
        </w:rPr>
      </w:pPr>
    </w:p>
    <w:p w:rsidR="001470CC" w:rsidRPr="001470CC" w:rsidRDefault="00BC2204" w:rsidP="001470CC">
      <w:pPr>
        <w:adjustRightInd w:val="0"/>
        <w:rPr>
          <w:rFonts w:hint="default"/>
          <w:szCs w:val="22"/>
        </w:rPr>
      </w:pPr>
      <w:r w:rsidRPr="001470CC">
        <w:rPr>
          <w:szCs w:val="22"/>
        </w:rPr>
        <w:t>Mit freundlichen Grüßen</w:t>
      </w:r>
    </w:p>
    <w:p w:rsidR="001470CC" w:rsidRPr="001470CC" w:rsidRDefault="00BC2204" w:rsidP="001470CC">
      <w:pPr>
        <w:rPr>
          <w:rFonts w:hint="default"/>
          <w:szCs w:val="22"/>
        </w:rPr>
      </w:pPr>
      <w:r w:rsidRPr="001470CC">
        <w:rPr>
          <w:szCs w:val="22"/>
        </w:rPr>
        <w:t>Im Auftrag</w:t>
      </w:r>
    </w:p>
    <w:p w:rsidR="001470CC" w:rsidRPr="001470CC" w:rsidRDefault="001470CC" w:rsidP="001470CC">
      <w:pPr>
        <w:rPr>
          <w:rFonts w:hint="default"/>
          <w:szCs w:val="22"/>
        </w:rPr>
      </w:pPr>
    </w:p>
    <w:p w:rsidR="001470CC" w:rsidRDefault="009B7A01" w:rsidP="001470CC">
      <w:pPr>
        <w:rPr>
          <w:rFonts w:hint="default"/>
          <w:szCs w:val="22"/>
        </w:rPr>
      </w:pPr>
      <w:r>
        <w:rPr>
          <w:rFonts w:hint="default"/>
          <w:szCs w:val="22"/>
        </w:rPr>
        <w:t>{</w:t>
      </w:r>
      <w:r w:rsidR="00D45426">
        <w:rPr>
          <w:rFonts w:hint="default"/>
          <w:szCs w:val="22"/>
        </w:rPr>
        <w:t>benutzername</w:t>
      </w:r>
      <w:r>
        <w:rPr>
          <w:rFonts w:hint="default"/>
          <w:szCs w:val="22"/>
        </w:rPr>
        <w:t>}</w:t>
      </w:r>
    </w:p>
    <w:p w:rsidR="009B7A01" w:rsidRPr="001470CC" w:rsidRDefault="009B7A01" w:rsidP="001470CC">
      <w:pPr>
        <w:rPr>
          <w:rFonts w:hint="default"/>
          <w:szCs w:val="22"/>
        </w:rPr>
      </w:pPr>
    </w:p>
    <w:p w:rsidR="001470CC" w:rsidRPr="001470CC" w:rsidRDefault="00BC2204" w:rsidP="00C176DA">
      <w:pPr>
        <w:rPr>
          <w:rFonts w:hint="default"/>
          <w:szCs w:val="22"/>
        </w:rPr>
      </w:pPr>
      <w:r>
        <w:rPr>
          <w:szCs w:val="22"/>
        </w:rPr>
        <w:t>Hinweis: Dieses Schreiben wurde maschinell erstellt und ist auch ohne Unterschrift gültig.</w:t>
      </w:r>
    </w:p>
    <w:p w:rsidR="00F30CA2" w:rsidRDefault="00F30CA2" w:rsidP="00F30CA2">
      <w:pPr>
        <w:rPr>
          <w:rFonts w:hint="default"/>
        </w:rPr>
      </w:pPr>
    </w:p>
    <w:p w:rsidR="00937804" w:rsidRPr="002511EB" w:rsidRDefault="00937804" w:rsidP="002511EB">
      <w:pPr>
        <w:rPr>
          <w:rFonts w:hint="default"/>
        </w:rPr>
      </w:pPr>
    </w:p>
    <w:sectPr w:rsidR="00937804" w:rsidRPr="002511EB" w:rsidSect="009B6CBC">
      <w:footerReference w:type="default" r:id="rId11"/>
      <w:pgSz w:w="11906" w:h="16838"/>
      <w:pgMar w:top="680" w:right="1021" w:bottom="1134" w:left="1134" w:header="680" w:footer="680" w:gutter="0"/>
      <w:cols w:space="709"/>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367D40" w:rsidRDefault="00367D40">
      <w:pPr>
        <w:rPr>
          <w:rFonts w:hint="default"/>
        </w:rPr>
      </w:pPr>
      <w:r>
        <w:separator/>
      </w:r>
    </w:p>
  </w:endnote>
  <w:endnote w:type="continuationSeparator" w:id="0">
    <w:p w:rsidR="00367D40" w:rsidRDefault="00367D40">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5F2716" w:rsidRPr="005F2716" w:rsidRDefault="00BC2204" w:rsidP="005F2716">
    <w:pPr>
      <w:pStyle w:val="Fuzeile"/>
      <w:jc w:val="right"/>
      <w:rPr>
        <w:rFonts w:hint="default"/>
        <w:b/>
        <w:noProof/>
      </w:rPr>
    </w:pPr>
    <w:r w:rsidRPr="005F2716">
      <w:t xml:space="preserve">Seite </w:t>
    </w:r>
    <w:r w:rsidRPr="005F2716">
      <w:rPr>
        <w:b/>
      </w:rPr>
      <w:fldChar w:fldCharType="begin"/>
    </w:r>
    <w:r w:rsidRPr="005F2716">
      <w:rPr>
        <w:b/>
      </w:rPr>
      <w:instrText>PAGE  \* Arabic  \* MERGEFORMAT</w:instrText>
    </w:r>
    <w:r w:rsidRPr="005F2716">
      <w:rPr>
        <w:b/>
      </w:rPr>
      <w:fldChar w:fldCharType="separate"/>
    </w:r>
    <w:r w:rsidR="00232EF9">
      <w:rPr>
        <w:rFonts w:hint="default"/>
        <w:b/>
        <w:noProof/>
      </w:rPr>
      <w:t>3</w:t>
    </w:r>
    <w:r w:rsidRPr="005F2716">
      <w:rPr>
        <w:b/>
      </w:rPr>
      <w:fldChar w:fldCharType="end"/>
    </w:r>
    <w:r w:rsidRPr="005F2716">
      <w:t xml:space="preserve"> von </w:t>
    </w:r>
    <w:r w:rsidRPr="005F2716">
      <w:rPr>
        <w:b/>
      </w:rPr>
      <w:fldChar w:fldCharType="begin"/>
    </w:r>
    <w:r w:rsidRPr="005F2716">
      <w:rPr>
        <w:b/>
      </w:rPr>
      <w:instrText>NUMPAGES  \* Arabic  \* MERGEFORMAT</w:instrText>
    </w:r>
    <w:r w:rsidRPr="005F2716">
      <w:rPr>
        <w:b/>
      </w:rPr>
      <w:fldChar w:fldCharType="separate"/>
    </w:r>
    <w:r w:rsidR="00232EF9">
      <w:rPr>
        <w:rFonts w:hint="default"/>
        <w:b/>
        <w:noProof/>
      </w:rPr>
      <w:t>3</w:t>
    </w:r>
    <w:r w:rsidRPr="005F2716">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367D40" w:rsidRDefault="00367D40">
      <w:pPr>
        <w:rPr>
          <w:rFonts w:hint="default"/>
        </w:rPr>
      </w:pPr>
      <w:r>
        <w:separator/>
      </w:r>
    </w:p>
  </w:footnote>
  <w:footnote w:type="continuationSeparator" w:id="0">
    <w:p w:rsidR="00367D40" w:rsidRDefault="00367D40">
      <w:pPr>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0"/>
    <w:multiLevelType w:val="multilevel"/>
    <w:tmpl w:val="00000010"/>
    <w:lvl w:ilvl="0">
      <w:start w:val="1"/>
      <w:numFmt w:val="bullet"/>
      <w:lvlText w:val="·"/>
      <w:lvlJc w:val="left"/>
      <w:pPr>
        <w:ind w:left="0" w:firstLine="0"/>
      </w:pPr>
      <w:rPr>
        <w:rFonts w:ascii="Symbol" w:hAnsi="Symbol"/>
        <w:color w:val="auto"/>
      </w:rPr>
    </w:lvl>
    <w:lvl w:ilvl="1">
      <w:start w:val="1"/>
      <w:numFmt w:val="decimal"/>
      <w:lvlText w:val=""/>
      <w:lvlJc w:val="left"/>
      <w:pPr>
        <w:ind w:left="0" w:firstLine="0"/>
      </w:pPr>
      <w:rPr>
        <w:rFonts w:ascii="Times New Roman" w:hAnsi="Times New Roman" w:cs="Times New Roman" w:hint="default"/>
      </w:rPr>
    </w:lvl>
    <w:lvl w:ilvl="2">
      <w:start w:val="1"/>
      <w:numFmt w:val="decimal"/>
      <w:lvlText w:val=""/>
      <w:lvlJc w:val="left"/>
      <w:pPr>
        <w:ind w:left="0" w:firstLine="0"/>
      </w:pPr>
      <w:rPr>
        <w:rFonts w:ascii="Times New Roman" w:hAnsi="Times New Roman" w:cs="Times New Roman" w:hint="default"/>
      </w:rPr>
    </w:lvl>
    <w:lvl w:ilvl="3">
      <w:start w:val="1"/>
      <w:numFmt w:val="decimal"/>
      <w:lvlText w:val=""/>
      <w:lvlJc w:val="left"/>
      <w:pPr>
        <w:ind w:left="0" w:firstLine="0"/>
      </w:pPr>
      <w:rPr>
        <w:rFonts w:ascii="Times New Roman" w:hAnsi="Times New Roman" w:cs="Times New Roman" w:hint="default"/>
      </w:rPr>
    </w:lvl>
    <w:lvl w:ilvl="4">
      <w:start w:val="1"/>
      <w:numFmt w:val="decimal"/>
      <w:lvlText w:val=""/>
      <w:lvlJc w:val="left"/>
      <w:pPr>
        <w:ind w:left="0" w:firstLine="0"/>
      </w:pPr>
      <w:rPr>
        <w:rFonts w:ascii="Times New Roman" w:hAnsi="Times New Roman" w:cs="Times New Roman" w:hint="default"/>
      </w:rPr>
    </w:lvl>
    <w:lvl w:ilvl="5">
      <w:start w:val="1"/>
      <w:numFmt w:val="decimal"/>
      <w:lvlText w:val=""/>
      <w:lvlJc w:val="left"/>
      <w:pPr>
        <w:ind w:left="0" w:firstLine="0"/>
      </w:pPr>
      <w:rPr>
        <w:rFonts w:ascii="Times New Roman" w:hAnsi="Times New Roman" w:cs="Times New Roman" w:hint="default"/>
      </w:rPr>
    </w:lvl>
    <w:lvl w:ilvl="6">
      <w:start w:val="1"/>
      <w:numFmt w:val="decimal"/>
      <w:lvlText w:val=""/>
      <w:lvlJc w:val="left"/>
      <w:pPr>
        <w:ind w:left="0" w:firstLine="0"/>
      </w:pPr>
      <w:rPr>
        <w:rFonts w:ascii="Times New Roman" w:hAnsi="Times New Roman" w:cs="Times New Roman" w:hint="default"/>
      </w:rPr>
    </w:lvl>
    <w:lvl w:ilvl="7">
      <w:start w:val="1"/>
      <w:numFmt w:val="decimal"/>
      <w:lvlText w:val=""/>
      <w:lvlJc w:val="left"/>
      <w:pPr>
        <w:ind w:left="0" w:firstLine="0"/>
      </w:pPr>
      <w:rPr>
        <w:rFonts w:ascii="Times New Roman" w:hAnsi="Times New Roman" w:cs="Times New Roman" w:hint="default"/>
      </w:rPr>
    </w:lvl>
    <w:lvl w:ilvl="8">
      <w:start w:val="1"/>
      <w:numFmt w:val="decimal"/>
      <w:lvlText w:val=""/>
      <w:lvlJc w:val="left"/>
      <w:pPr>
        <w:ind w:left="0" w:firstLine="0"/>
      </w:pPr>
      <w:rPr>
        <w:rFonts w:ascii="Times New Roman" w:hAnsi="Times New Roman" w:cs="Times New Roman" w:hint="default"/>
      </w:rPr>
    </w:lvl>
  </w:abstractNum>
  <w:abstractNum w:abstractNumId="1" w15:restartNumberingAfterBreak="0">
    <w:nsid w:val="00000011"/>
    <w:multiLevelType w:val="multilevel"/>
    <w:tmpl w:val="00000011"/>
    <w:lvl w:ilvl="0">
      <w:start w:val="1"/>
      <w:numFmt w:val="bullet"/>
      <w:lvlText w:val="·"/>
      <w:lvlJc w:val="left"/>
      <w:pPr>
        <w:ind w:left="0" w:firstLine="0"/>
      </w:pPr>
      <w:rPr>
        <w:rFonts w:ascii="Symbol" w:hAnsi="Symbol"/>
        <w:color w:val="auto"/>
      </w:rPr>
    </w:lvl>
    <w:lvl w:ilvl="1">
      <w:start w:val="1"/>
      <w:numFmt w:val="decimal"/>
      <w:lvlText w:val=""/>
      <w:lvlJc w:val="left"/>
      <w:pPr>
        <w:ind w:left="0" w:firstLine="0"/>
      </w:pPr>
      <w:rPr>
        <w:rFonts w:ascii="Times New Roman" w:hAnsi="Times New Roman" w:cs="Times New Roman" w:hint="default"/>
      </w:rPr>
    </w:lvl>
    <w:lvl w:ilvl="2">
      <w:start w:val="1"/>
      <w:numFmt w:val="decimal"/>
      <w:lvlText w:val=""/>
      <w:lvlJc w:val="left"/>
      <w:pPr>
        <w:ind w:left="0" w:firstLine="0"/>
      </w:pPr>
      <w:rPr>
        <w:rFonts w:ascii="Times New Roman" w:hAnsi="Times New Roman" w:cs="Times New Roman" w:hint="default"/>
      </w:rPr>
    </w:lvl>
    <w:lvl w:ilvl="3">
      <w:start w:val="1"/>
      <w:numFmt w:val="decimal"/>
      <w:lvlText w:val=""/>
      <w:lvlJc w:val="left"/>
      <w:pPr>
        <w:ind w:left="0" w:firstLine="0"/>
      </w:pPr>
      <w:rPr>
        <w:rFonts w:ascii="Times New Roman" w:hAnsi="Times New Roman" w:cs="Times New Roman" w:hint="default"/>
      </w:rPr>
    </w:lvl>
    <w:lvl w:ilvl="4">
      <w:start w:val="1"/>
      <w:numFmt w:val="decimal"/>
      <w:lvlText w:val=""/>
      <w:lvlJc w:val="left"/>
      <w:pPr>
        <w:ind w:left="0" w:firstLine="0"/>
      </w:pPr>
      <w:rPr>
        <w:rFonts w:ascii="Times New Roman" w:hAnsi="Times New Roman" w:cs="Times New Roman" w:hint="default"/>
      </w:rPr>
    </w:lvl>
    <w:lvl w:ilvl="5">
      <w:start w:val="1"/>
      <w:numFmt w:val="decimal"/>
      <w:lvlText w:val=""/>
      <w:lvlJc w:val="left"/>
      <w:pPr>
        <w:ind w:left="0" w:firstLine="0"/>
      </w:pPr>
      <w:rPr>
        <w:rFonts w:ascii="Times New Roman" w:hAnsi="Times New Roman" w:cs="Times New Roman" w:hint="default"/>
      </w:rPr>
    </w:lvl>
    <w:lvl w:ilvl="6">
      <w:start w:val="1"/>
      <w:numFmt w:val="decimal"/>
      <w:lvlText w:val=""/>
      <w:lvlJc w:val="left"/>
      <w:pPr>
        <w:ind w:left="0" w:firstLine="0"/>
      </w:pPr>
      <w:rPr>
        <w:rFonts w:ascii="Times New Roman" w:hAnsi="Times New Roman" w:cs="Times New Roman" w:hint="default"/>
      </w:rPr>
    </w:lvl>
    <w:lvl w:ilvl="7">
      <w:start w:val="1"/>
      <w:numFmt w:val="decimal"/>
      <w:lvlText w:val=""/>
      <w:lvlJc w:val="left"/>
      <w:pPr>
        <w:ind w:left="0" w:firstLine="0"/>
      </w:pPr>
      <w:rPr>
        <w:rFonts w:ascii="Times New Roman" w:hAnsi="Times New Roman" w:cs="Times New Roman" w:hint="default"/>
      </w:rPr>
    </w:lvl>
    <w:lvl w:ilvl="8">
      <w:start w:val="1"/>
      <w:numFmt w:val="decimal"/>
      <w:lvlText w:val=""/>
      <w:lvlJc w:val="left"/>
      <w:pPr>
        <w:ind w:left="0" w:firstLine="0"/>
      </w:pPr>
      <w:rPr>
        <w:rFonts w:ascii="Times New Roman" w:hAnsi="Times New Roman" w:cs="Times New Roman" w:hint="default"/>
      </w:rPr>
    </w:lvl>
  </w:abstractNum>
  <w:abstractNum w:abstractNumId="2" w15:restartNumberingAfterBreak="0">
    <w:nsid w:val="00000012"/>
    <w:multiLevelType w:val="multilevel"/>
    <w:tmpl w:val="00000012"/>
    <w:lvl w:ilvl="0">
      <w:start w:val="1"/>
      <w:numFmt w:val="bullet"/>
      <w:lvlText w:val="·"/>
      <w:lvlJc w:val="left"/>
      <w:pPr>
        <w:ind w:left="0" w:firstLine="0"/>
      </w:pPr>
      <w:rPr>
        <w:rFonts w:ascii="Symbol" w:hAnsi="Symbol"/>
        <w:color w:val="auto"/>
      </w:rPr>
    </w:lvl>
    <w:lvl w:ilvl="1">
      <w:start w:val="1"/>
      <w:numFmt w:val="decimal"/>
      <w:lvlText w:val=""/>
      <w:lvlJc w:val="left"/>
      <w:pPr>
        <w:ind w:left="0" w:firstLine="0"/>
      </w:pPr>
      <w:rPr>
        <w:rFonts w:ascii="Times New Roman" w:hAnsi="Times New Roman" w:cs="Times New Roman" w:hint="default"/>
      </w:rPr>
    </w:lvl>
    <w:lvl w:ilvl="2">
      <w:start w:val="1"/>
      <w:numFmt w:val="decimal"/>
      <w:lvlText w:val=""/>
      <w:lvlJc w:val="left"/>
      <w:pPr>
        <w:ind w:left="0" w:firstLine="0"/>
      </w:pPr>
      <w:rPr>
        <w:rFonts w:ascii="Times New Roman" w:hAnsi="Times New Roman" w:cs="Times New Roman" w:hint="default"/>
      </w:rPr>
    </w:lvl>
    <w:lvl w:ilvl="3">
      <w:start w:val="1"/>
      <w:numFmt w:val="decimal"/>
      <w:lvlText w:val=""/>
      <w:lvlJc w:val="left"/>
      <w:pPr>
        <w:ind w:left="0" w:firstLine="0"/>
      </w:pPr>
      <w:rPr>
        <w:rFonts w:ascii="Times New Roman" w:hAnsi="Times New Roman" w:cs="Times New Roman" w:hint="default"/>
      </w:rPr>
    </w:lvl>
    <w:lvl w:ilvl="4">
      <w:start w:val="1"/>
      <w:numFmt w:val="decimal"/>
      <w:lvlText w:val=""/>
      <w:lvlJc w:val="left"/>
      <w:pPr>
        <w:ind w:left="0" w:firstLine="0"/>
      </w:pPr>
      <w:rPr>
        <w:rFonts w:ascii="Times New Roman" w:hAnsi="Times New Roman" w:cs="Times New Roman" w:hint="default"/>
      </w:rPr>
    </w:lvl>
    <w:lvl w:ilvl="5">
      <w:start w:val="1"/>
      <w:numFmt w:val="decimal"/>
      <w:lvlText w:val=""/>
      <w:lvlJc w:val="left"/>
      <w:pPr>
        <w:ind w:left="0" w:firstLine="0"/>
      </w:pPr>
      <w:rPr>
        <w:rFonts w:ascii="Times New Roman" w:hAnsi="Times New Roman" w:cs="Times New Roman" w:hint="default"/>
      </w:rPr>
    </w:lvl>
    <w:lvl w:ilvl="6">
      <w:start w:val="1"/>
      <w:numFmt w:val="decimal"/>
      <w:lvlText w:val=""/>
      <w:lvlJc w:val="left"/>
      <w:pPr>
        <w:ind w:left="0" w:firstLine="0"/>
      </w:pPr>
      <w:rPr>
        <w:rFonts w:ascii="Times New Roman" w:hAnsi="Times New Roman" w:cs="Times New Roman" w:hint="default"/>
      </w:rPr>
    </w:lvl>
    <w:lvl w:ilvl="7">
      <w:start w:val="1"/>
      <w:numFmt w:val="decimal"/>
      <w:lvlText w:val=""/>
      <w:lvlJc w:val="left"/>
      <w:pPr>
        <w:ind w:left="0" w:firstLine="0"/>
      </w:pPr>
      <w:rPr>
        <w:rFonts w:ascii="Times New Roman" w:hAnsi="Times New Roman" w:cs="Times New Roman" w:hint="default"/>
      </w:rPr>
    </w:lvl>
    <w:lvl w:ilvl="8">
      <w:start w:val="1"/>
      <w:numFmt w:val="decimal"/>
      <w:lvlText w:val=""/>
      <w:lvlJc w:val="left"/>
      <w:pPr>
        <w:ind w:left="0" w:firstLine="0"/>
      </w:pPr>
      <w:rPr>
        <w:rFonts w:ascii="Times New Roman" w:hAnsi="Times New Roman" w:cs="Times New Roman" w:hint="default"/>
      </w:rPr>
    </w:lvl>
  </w:abstractNum>
  <w:num w:numId="1" w16cid:durableId="1825732816">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6164739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10202352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oNotHyphenateCaps/>
  <w:drawingGridHorizontalSpacing w:val="100"/>
  <w:displayHorizontalDrawingGridEvery w:val="0"/>
  <w:displayVerticalDrawingGridEvery w:val="3"/>
  <w:characterSpacingControl w:val="compressPunctuation"/>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4C4E"/>
    <w:rsid w:val="00030521"/>
    <w:rsid w:val="000423E7"/>
    <w:rsid w:val="00046A35"/>
    <w:rsid w:val="00066916"/>
    <w:rsid w:val="00074E5E"/>
    <w:rsid w:val="00093B4B"/>
    <w:rsid w:val="000B530E"/>
    <w:rsid w:val="000C52A3"/>
    <w:rsid w:val="000D2067"/>
    <w:rsid w:val="00102AC0"/>
    <w:rsid w:val="001147E6"/>
    <w:rsid w:val="00132663"/>
    <w:rsid w:val="001470CC"/>
    <w:rsid w:val="00147D81"/>
    <w:rsid w:val="00153F35"/>
    <w:rsid w:val="001604EA"/>
    <w:rsid w:val="00160AB1"/>
    <w:rsid w:val="00163C0B"/>
    <w:rsid w:val="00196C73"/>
    <w:rsid w:val="001C0D86"/>
    <w:rsid w:val="001C3464"/>
    <w:rsid w:val="001C38B0"/>
    <w:rsid w:val="001D576A"/>
    <w:rsid w:val="001E5655"/>
    <w:rsid w:val="001E7EFC"/>
    <w:rsid w:val="001F16CF"/>
    <w:rsid w:val="001F1752"/>
    <w:rsid w:val="00231C45"/>
    <w:rsid w:val="00232C5C"/>
    <w:rsid w:val="00232EF9"/>
    <w:rsid w:val="002511EB"/>
    <w:rsid w:val="00265429"/>
    <w:rsid w:val="00270A63"/>
    <w:rsid w:val="00280894"/>
    <w:rsid w:val="002828A3"/>
    <w:rsid w:val="002D4894"/>
    <w:rsid w:val="002E2F0B"/>
    <w:rsid w:val="002F4264"/>
    <w:rsid w:val="002F729A"/>
    <w:rsid w:val="00325E40"/>
    <w:rsid w:val="00355711"/>
    <w:rsid w:val="00367D40"/>
    <w:rsid w:val="00397956"/>
    <w:rsid w:val="003C046E"/>
    <w:rsid w:val="003F0D24"/>
    <w:rsid w:val="003F49FA"/>
    <w:rsid w:val="00402A5D"/>
    <w:rsid w:val="00403523"/>
    <w:rsid w:val="0042229B"/>
    <w:rsid w:val="0042455B"/>
    <w:rsid w:val="00437983"/>
    <w:rsid w:val="00463C76"/>
    <w:rsid w:val="00482404"/>
    <w:rsid w:val="004C086B"/>
    <w:rsid w:val="004E3D40"/>
    <w:rsid w:val="004F5A01"/>
    <w:rsid w:val="005409B4"/>
    <w:rsid w:val="00543200"/>
    <w:rsid w:val="00561243"/>
    <w:rsid w:val="005729E7"/>
    <w:rsid w:val="00587552"/>
    <w:rsid w:val="005A136E"/>
    <w:rsid w:val="005A279A"/>
    <w:rsid w:val="005B05AB"/>
    <w:rsid w:val="005B1BCA"/>
    <w:rsid w:val="005B3804"/>
    <w:rsid w:val="005C33C1"/>
    <w:rsid w:val="005E231C"/>
    <w:rsid w:val="005F00A3"/>
    <w:rsid w:val="005F2716"/>
    <w:rsid w:val="005F366B"/>
    <w:rsid w:val="00611EE0"/>
    <w:rsid w:val="00631546"/>
    <w:rsid w:val="00643218"/>
    <w:rsid w:val="00686E12"/>
    <w:rsid w:val="006B5A80"/>
    <w:rsid w:val="006C342D"/>
    <w:rsid w:val="006D778D"/>
    <w:rsid w:val="006E3D03"/>
    <w:rsid w:val="00717186"/>
    <w:rsid w:val="00735852"/>
    <w:rsid w:val="007502AB"/>
    <w:rsid w:val="00756637"/>
    <w:rsid w:val="00781C65"/>
    <w:rsid w:val="00784390"/>
    <w:rsid w:val="00787551"/>
    <w:rsid w:val="00795570"/>
    <w:rsid w:val="00813D14"/>
    <w:rsid w:val="00825241"/>
    <w:rsid w:val="00830A32"/>
    <w:rsid w:val="008349AC"/>
    <w:rsid w:val="008416DE"/>
    <w:rsid w:val="00850D1C"/>
    <w:rsid w:val="00853D83"/>
    <w:rsid w:val="008573C8"/>
    <w:rsid w:val="008702A9"/>
    <w:rsid w:val="00870E5E"/>
    <w:rsid w:val="0087277A"/>
    <w:rsid w:val="00874644"/>
    <w:rsid w:val="00893421"/>
    <w:rsid w:val="008C6E06"/>
    <w:rsid w:val="008E2F33"/>
    <w:rsid w:val="008E4340"/>
    <w:rsid w:val="008F392A"/>
    <w:rsid w:val="008F4540"/>
    <w:rsid w:val="008F4E82"/>
    <w:rsid w:val="00900895"/>
    <w:rsid w:val="00937804"/>
    <w:rsid w:val="00960F85"/>
    <w:rsid w:val="009A039D"/>
    <w:rsid w:val="009B37E9"/>
    <w:rsid w:val="009B6CBC"/>
    <w:rsid w:val="009B7A01"/>
    <w:rsid w:val="009D5ED6"/>
    <w:rsid w:val="009E29C8"/>
    <w:rsid w:val="009E4CC2"/>
    <w:rsid w:val="00A122AE"/>
    <w:rsid w:val="00A223F1"/>
    <w:rsid w:val="00A65928"/>
    <w:rsid w:val="00A75FA5"/>
    <w:rsid w:val="00A81B37"/>
    <w:rsid w:val="00A82567"/>
    <w:rsid w:val="00A835FD"/>
    <w:rsid w:val="00A97C48"/>
    <w:rsid w:val="00AC46F5"/>
    <w:rsid w:val="00AD34F7"/>
    <w:rsid w:val="00AD5311"/>
    <w:rsid w:val="00AF3C94"/>
    <w:rsid w:val="00BB51B3"/>
    <w:rsid w:val="00BC2204"/>
    <w:rsid w:val="00BF646E"/>
    <w:rsid w:val="00C00884"/>
    <w:rsid w:val="00C1135E"/>
    <w:rsid w:val="00C176DA"/>
    <w:rsid w:val="00C27250"/>
    <w:rsid w:val="00C364F5"/>
    <w:rsid w:val="00C36EEC"/>
    <w:rsid w:val="00C66BD0"/>
    <w:rsid w:val="00CA7A9D"/>
    <w:rsid w:val="00CD75D2"/>
    <w:rsid w:val="00D10389"/>
    <w:rsid w:val="00D20A69"/>
    <w:rsid w:val="00D24D33"/>
    <w:rsid w:val="00D260DC"/>
    <w:rsid w:val="00D45426"/>
    <w:rsid w:val="00D76CDE"/>
    <w:rsid w:val="00D96C2C"/>
    <w:rsid w:val="00DB4507"/>
    <w:rsid w:val="00DB64CD"/>
    <w:rsid w:val="00DB6FDE"/>
    <w:rsid w:val="00DC3A4B"/>
    <w:rsid w:val="00DC43A8"/>
    <w:rsid w:val="00DD65FF"/>
    <w:rsid w:val="00DE230F"/>
    <w:rsid w:val="00DF3DED"/>
    <w:rsid w:val="00E15FE0"/>
    <w:rsid w:val="00E23242"/>
    <w:rsid w:val="00E24C0B"/>
    <w:rsid w:val="00E36140"/>
    <w:rsid w:val="00E371BE"/>
    <w:rsid w:val="00E438E0"/>
    <w:rsid w:val="00E7099E"/>
    <w:rsid w:val="00E97486"/>
    <w:rsid w:val="00EA0715"/>
    <w:rsid w:val="00EB1F3A"/>
    <w:rsid w:val="00EB674D"/>
    <w:rsid w:val="00ED67D8"/>
    <w:rsid w:val="00F076D5"/>
    <w:rsid w:val="00F30CA2"/>
    <w:rsid w:val="00F363EC"/>
    <w:rsid w:val="00F508BD"/>
    <w:rsid w:val="00F55358"/>
    <w:rsid w:val="00F64EBE"/>
    <w:rsid w:val="00F668CE"/>
    <w:rsid w:val="00F67244"/>
    <w:rsid w:val="00F72FB6"/>
    <w:rsid w:val="00F76979"/>
    <w:rsid w:val="00FC10E6"/>
    <w:rsid w:val="00FD20F6"/>
    <w:rsid w:val="00FE20DF"/>
    <w:rsid w:val="00FE4C4E"/>
    <w:rsid w:val="00FE58B4"/>
    <w:rsid w:val="00FF662D"/>
  </w:rsids>
  <m:mathPr>
    <m:mathFont m:val="Cambria Math"/>
    <m:brkBin m:val="before"/>
    <m:brkBinSub m:val="--"/>
    <m:smallFrac m:val="0"/>
    <m:dispDef/>
    <m:lMargin m:val="0"/>
    <m:rMargin m:val="0"/>
    <m:defJc m:val="centerGroup"/>
    <m:wrapRight/>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3BB6EC6"/>
  <w15:docId w15:val="{14F18C9F-BFAA-4626-9E0C-5F8E31585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widowControl w:val="0"/>
      <w:autoSpaceDE w:val="0"/>
      <w:autoSpaceDN w:val="0"/>
    </w:pPr>
    <w:rPr>
      <w:rFonts w:ascii="Arial" w:hAnsi="Arial" w:cs="Arial" w:hint="cs"/>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F2716"/>
    <w:pPr>
      <w:tabs>
        <w:tab w:val="center" w:pos="4536"/>
        <w:tab w:val="right" w:pos="9072"/>
      </w:tabs>
    </w:pPr>
  </w:style>
  <w:style w:type="character" w:customStyle="1" w:styleId="KopfzeileZchn">
    <w:name w:val="Kopfzeile Zchn"/>
    <w:link w:val="Kopfzeile"/>
    <w:uiPriority w:val="99"/>
    <w:rsid w:val="005F2716"/>
    <w:rPr>
      <w:rFonts w:ascii="Arial" w:hAnsi="Arial" w:cs="Arial" w:hint="cs"/>
      <w:rtl w:val="0"/>
    </w:rPr>
  </w:style>
  <w:style w:type="paragraph" w:styleId="Fuzeile">
    <w:name w:val="footer"/>
    <w:basedOn w:val="Standard"/>
    <w:link w:val="FuzeileZchn"/>
    <w:uiPriority w:val="99"/>
    <w:unhideWhenUsed/>
    <w:rsid w:val="005F2716"/>
    <w:pPr>
      <w:tabs>
        <w:tab w:val="center" w:pos="4536"/>
        <w:tab w:val="right" w:pos="9072"/>
      </w:tabs>
    </w:pPr>
  </w:style>
  <w:style w:type="character" w:customStyle="1" w:styleId="FuzeileZchn">
    <w:name w:val="Fußzeile Zchn"/>
    <w:link w:val="Fuzeile"/>
    <w:uiPriority w:val="99"/>
    <w:rsid w:val="005F2716"/>
    <w:rPr>
      <w:rFonts w:ascii="Arial" w:hAnsi="Arial" w:cs="Arial" w:hint="cs"/>
      <w:rtl w:val="0"/>
    </w:rPr>
  </w:style>
  <w:style w:type="paragraph" w:styleId="Listenabsatz">
    <w:name w:val="List Paragraph"/>
    <w:basedOn w:val="Standard"/>
    <w:uiPriority w:val="34"/>
    <w:qFormat/>
    <w:rsid w:val="00F30CA2"/>
    <w:pPr>
      <w:ind w:left="720"/>
      <w:contextualSpacing/>
    </w:pPr>
    <w:rPr>
      <w:rFonts w:hint="default"/>
    </w:rPr>
  </w:style>
  <w:style w:type="paragraph" w:customStyle="1" w:styleId="Normal0">
    <w:name w:val="Normal_0"/>
    <w:qFormat/>
    <w:rsid w:val="00CA0992"/>
    <w:pPr>
      <w:widowControl w:val="0"/>
      <w:autoSpaceDE w:val="0"/>
      <w:autoSpaceDN w:val="0"/>
      <w:adjustRightInd w:val="0"/>
    </w:pPr>
    <w:rPr>
      <w:rFonts w:ascii="Arial" w:hAnsi="Arial" w:cs="Arial"/>
      <w:sz w:val="22"/>
    </w:rPr>
  </w:style>
  <w:style w:type="paragraph" w:customStyle="1" w:styleId="Normal">
    <w:name w:val="[Normal]"/>
    <w:uiPriority w:val="99"/>
    <w:rsid w:val="0072629E"/>
    <w:pPr>
      <w:widowControl w:val="0"/>
      <w:autoSpaceDE w:val="0"/>
      <w:autoSpaceDN w:val="0"/>
      <w:adjustRightInd w:val="0"/>
    </w:pPr>
    <w:rPr>
      <w:rFonts w:ascii="Arial" w:hAnsi="Arial" w:cs="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0.png"/><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026734BDC61443EB3DECDE0EEA8247E"/>
        <w:category>
          <w:name w:val="Allgemein"/>
          <w:gallery w:val="placeholder"/>
        </w:category>
        <w:types>
          <w:type w:val="bbPlcHdr"/>
        </w:types>
        <w:behaviors>
          <w:behavior w:val="content"/>
        </w:behaviors>
        <w:guid w:val="{9C657D8D-8375-4AAC-BA81-BA999067A610}"/>
      </w:docPartPr>
      <w:docPartBody>
        <w:p w:rsidR="00914EF8" w:rsidRDefault="00914EF8" w:rsidP="00AF3C94">
          <w:pPr>
            <w:pStyle w:val="B026734BDC61443EB3DECDE0EEA8247E"/>
          </w:pPr>
          <w:r>
            <w:rPr>
              <w:rStyle w:val="Platzhaltertext"/>
            </w:rPr>
            <w:t>Klicken oder tippen Sie, um ein Datum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3C94"/>
    <w:rsid w:val="00132663"/>
    <w:rsid w:val="00153F35"/>
    <w:rsid w:val="00154EF0"/>
    <w:rsid w:val="001C38B0"/>
    <w:rsid w:val="001E7EFC"/>
    <w:rsid w:val="001F1752"/>
    <w:rsid w:val="00232C5C"/>
    <w:rsid w:val="00232DC2"/>
    <w:rsid w:val="002415B7"/>
    <w:rsid w:val="002534ED"/>
    <w:rsid w:val="00254DE6"/>
    <w:rsid w:val="00265C51"/>
    <w:rsid w:val="00270A63"/>
    <w:rsid w:val="002976EB"/>
    <w:rsid w:val="002A46E1"/>
    <w:rsid w:val="002F4264"/>
    <w:rsid w:val="0034720D"/>
    <w:rsid w:val="003522F8"/>
    <w:rsid w:val="003F0D24"/>
    <w:rsid w:val="003F4847"/>
    <w:rsid w:val="00402A5D"/>
    <w:rsid w:val="00403523"/>
    <w:rsid w:val="00475374"/>
    <w:rsid w:val="00482404"/>
    <w:rsid w:val="004F5A01"/>
    <w:rsid w:val="004F7977"/>
    <w:rsid w:val="0050030E"/>
    <w:rsid w:val="00554AFC"/>
    <w:rsid w:val="005606EC"/>
    <w:rsid w:val="005729E7"/>
    <w:rsid w:val="005A279A"/>
    <w:rsid w:val="005A5DA8"/>
    <w:rsid w:val="005F366B"/>
    <w:rsid w:val="006639D1"/>
    <w:rsid w:val="006869F6"/>
    <w:rsid w:val="00686E12"/>
    <w:rsid w:val="006B5A80"/>
    <w:rsid w:val="006D778D"/>
    <w:rsid w:val="0071278A"/>
    <w:rsid w:val="00735852"/>
    <w:rsid w:val="00767419"/>
    <w:rsid w:val="00784390"/>
    <w:rsid w:val="00795570"/>
    <w:rsid w:val="00813D14"/>
    <w:rsid w:val="00826E04"/>
    <w:rsid w:val="00853D83"/>
    <w:rsid w:val="008573C8"/>
    <w:rsid w:val="008702A9"/>
    <w:rsid w:val="008719BA"/>
    <w:rsid w:val="00875BF0"/>
    <w:rsid w:val="00886CC5"/>
    <w:rsid w:val="008A2A83"/>
    <w:rsid w:val="008C0DCE"/>
    <w:rsid w:val="008F1894"/>
    <w:rsid w:val="00913F4A"/>
    <w:rsid w:val="00914EF8"/>
    <w:rsid w:val="00921F85"/>
    <w:rsid w:val="009A039D"/>
    <w:rsid w:val="009A6931"/>
    <w:rsid w:val="00A3751E"/>
    <w:rsid w:val="00A81B37"/>
    <w:rsid w:val="00A835FD"/>
    <w:rsid w:val="00AB4C7D"/>
    <w:rsid w:val="00AC46F5"/>
    <w:rsid w:val="00AF24CA"/>
    <w:rsid w:val="00AF3C94"/>
    <w:rsid w:val="00B960EE"/>
    <w:rsid w:val="00BE0627"/>
    <w:rsid w:val="00BF646E"/>
    <w:rsid w:val="00D10389"/>
    <w:rsid w:val="00D14568"/>
    <w:rsid w:val="00D43820"/>
    <w:rsid w:val="00D54948"/>
    <w:rsid w:val="00DB4507"/>
    <w:rsid w:val="00DC3A4B"/>
    <w:rsid w:val="00DD65FF"/>
    <w:rsid w:val="00DF3DED"/>
    <w:rsid w:val="00E15FE0"/>
    <w:rsid w:val="00E97486"/>
    <w:rsid w:val="00EB1F3A"/>
    <w:rsid w:val="00F03404"/>
    <w:rsid w:val="00F0413D"/>
    <w:rsid w:val="00F363EC"/>
    <w:rsid w:val="00F50790"/>
    <w:rsid w:val="00F508BD"/>
    <w:rsid w:val="00F76979"/>
    <w:rsid w:val="00FC1062"/>
    <w:rsid w:val="00FD20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AF3C94"/>
  </w:style>
  <w:style w:type="paragraph" w:customStyle="1" w:styleId="B026734BDC61443EB3DECDE0EEA8247E">
    <w:name w:val="B026734BDC61443EB3DECDE0EEA8247E"/>
    <w:rsid w:val="00AF3C9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soz xmlns="PROSOZ-Variablen">
  <Variable_001/>
  <Variable_002/>
  <Variable_003/>
  <Variable_004/>
  <Variable_005/>
  <Variable_006/>
  <Variable_007/>
  <Variable_008/>
  <Variable_009/>
  <Variable_010/>
  <Variable_011/>
  <Variable_012/>
  <Variable_013/>
  <Variable_014/>
  <Variable_015/>
  <Variable_016/>
  <Variable_017/>
  <Variable_018/>
  <Variable_019/>
  <Variable_020/>
  <Variable_021/>
  <Variable_022/>
  <Variable_023/>
  <Variable_024/>
  <Variable_025/>
  <Variable_026/>
  <Variable_027/>
  <Variable_028/>
  <Variable_029/>
  <Variable_030/>
  <Variable_031/>
  <Variable_032/>
  <Variable_033/>
  <Variable_034/>
  <Variable_035/>
  <Variable_036/>
  <Variable_037/>
  <Variable_038/>
  <Variable_039/>
  <Variable_040/>
  <Variable_041/>
  <Variable_042/>
  <Variable_043/>
  <Variable_044/>
  <Variable_045/>
  <Variable_046/>
  <Variable_047/>
  <Variable_048/>
  <Variable_049/>
  <Variable_050/>
  <Variable_051/>
  <Variable_052/>
  <Variable_053/>
  <Variable_054/>
  <Variable_055/>
  <Variable_056/>
  <Variable_057/>
  <Variable_058/>
  <Variable_059/>
  <Variable_060/>
  <Variable_061/>
  <Variable_062/>
  <Variable_063/>
  <Variable_064/>
  <Variable_065/>
  <Variable_066/>
  <Variable_067/>
  <Variable_068/>
  <Variable_069/>
  <Variable_070/>
  <Variable_071/>
  <Variable_072/>
  <Variable_073/>
  <Variable_074/>
  <Variable_075/>
  <Variable_076/>
  <Variable_077/>
  <Variable_078/>
  <Variable_079/>
  <Variable_080/>
  <Variable_081/>
  <Variable_082/>
  <Variable_083/>
  <Variable_084/>
  <Variable_085/>
  <Variable_086/>
  <Variable_087/>
  <Variable_088/>
  <Variable_089/>
  <Variable_090/>
  <Variable_091/>
  <Variable_092/>
  <Variable_093/>
  <Variable_094/>
  <Variable_095/>
  <Variable_096/>
  <Variable_097/>
  <Variable_098/>
  <Variable_099/>
  <Variable_100/>
  <Variable_101/>
  <Variable_102/>
  <Variable_103/>
  <Variable_104/>
  <Variable_105/>
  <Variable_106/>
  <Variable_107/>
  <Variable_108/>
  <Variable_109/>
  <Variable_110/>
  <Variable_111/>
  <Variable_112/>
  <Variable_113/>
  <Variable_114/>
  <Variable_115/>
  <Variable_116/>
  <Variable_117/>
  <Variable_118/>
  <Variable_119/>
  <Variable_120/>
  <Variable_121/>
  <Variable_122/>
  <Variable_123/>
  <Variable_124/>
  <Variable_125/>
  <Variable_126/>
  <Variable_127/>
  <Variable_128/>
  <Variable_129/>
  <Variable_130/>
  <Variable_131/>
  <Variable_132/>
  <Variable_133/>
  <Variable_134/>
  <Variable_135/>
  <Variable_136/>
  <Variable_137/>
  <Variable_138/>
  <Variable_139/>
  <Variable_140/>
  <Variable_141/>
  <Variable_142/>
  <Variable_143/>
  <Variable_144/>
  <Variable_145/>
  <Variable_146/>
  <Variable_147/>
  <Variable_148/>
  <Variable_149/>
  <Variable_150/>
  <Variable_151/>
  <Variable_152/>
  <Variable_153/>
  <Variable_154/>
  <Variable_155/>
  <Variable_156/>
  <Variable_157/>
  <Variable_158/>
  <Variable_159/>
  <Variable_160/>
  <Variable_161/>
  <Variable_162/>
  <Variable_163/>
  <Variable_164/>
  <Variable_165/>
  <Variable_166/>
  <Variable_167/>
  <Variable_168/>
  <Variable_169/>
  <Variable_170/>
  <Variable_171/>
  <Variable_172/>
  <Variable_173/>
  <Variable_174/>
  <Variable_175/>
  <Variable_176/>
  <Variable_177/>
  <Variable_178/>
  <Variable_179/>
  <Variable_180/>
  <Variable_181/>
  <Variable_182/>
  <Variable_183/>
  <Variable_184/>
  <Variable_185/>
  <Variable_186/>
  <Variable_187/>
  <Variable_188/>
  <Variable_189/>
  <Variable_190/>
  <Variable_191/>
  <Variable_192/>
  <Variable_193/>
  <Variable_194/>
  <Variable_195/>
  <Variable_196/>
  <Variable_197/>
  <Variable_198/>
  <Variable_199/>
  <Variable_200/>
</Prosoz>
</file>

<file path=customXml/itemProps1.xml><?xml version="1.0" encoding="utf-8"?>
<ds:datastoreItem xmlns:ds="http://schemas.openxmlformats.org/officeDocument/2006/customXml" ds:itemID="{24ED302A-162E-4A1D-81D1-51173B92EC01}">
  <ds:schemaRefs>
    <ds:schemaRef ds:uri="PROSOZ-Variablen"/>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832</Words>
  <Characters>5242</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4036.034100 - Becker, Tasja - 2025-05-30 - AGS Aufforderung Bewerbung mit Rechtsfolgenbelehrung.docx</vt:lpstr>
    </vt:vector>
  </TitlesOfParts>
  <Company>Odenwald</Company>
  <LinksUpToDate>false</LinksUpToDate>
  <CharactersWithSpaces>6062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4036.034100 - Becker, Tasja - 2025-05-30 - AGS Aufforderung Bewerbung mit Rechtsfolgenbelehrung.docx</dc:title>
  <dc:creator>Ahl, Torsten</dc:creator>
  <cp:lastModifiedBy>Helmut Burk</cp:lastModifiedBy>
  <cp:revision>48</cp:revision>
  <dcterms:created xsi:type="dcterms:W3CDTF">2025-05-30T19:54:00Z</dcterms:created>
  <dcterms:modified xsi:type="dcterms:W3CDTF">2025-06-03T17:32:00Z</dcterms:modified>
  <cp:category>AGS Aufforderung Bewerbung mit Rechtsfolgenbelehrung</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ktenzeichen">
    <vt:lpwstr>4036.034100</vt:lpwstr>
  </property>
</Properties>
</file>